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364A" w:rsidRDefault="002F4EE2" w:rsidP="009E1678">
      <w:pPr>
        <w:pStyle w:val="Title"/>
        <w:spacing w:before="120" w:after="120" w:line="360" w:lineRule="auto"/>
      </w:pPr>
      <w:r>
        <w:t>Lecture Notes</w:t>
      </w:r>
    </w:p>
    <w:p w:rsidR="004D364A" w:rsidRDefault="00CE04D1" w:rsidP="009E1678">
      <w:pPr>
        <w:pStyle w:val="Heading1"/>
        <w:spacing w:before="120" w:after="120" w:line="360" w:lineRule="auto"/>
      </w:pPr>
      <w:r>
        <w:t>Chapter 5: Interaction, Groups, and Organizations: Connections That Work</w:t>
      </w:r>
    </w:p>
    <w:p w:rsidR="004D364A" w:rsidRPr="00A460D7" w:rsidRDefault="004D364A" w:rsidP="009E1678">
      <w:pPr>
        <w:pStyle w:val="Heading2"/>
        <w:spacing w:before="120" w:after="120" w:line="360" w:lineRule="auto"/>
        <w:rPr>
          <w:b w:val="0"/>
        </w:rPr>
      </w:pPr>
      <w:r w:rsidRPr="00A460D7">
        <w:t>Learning Objectives</w:t>
      </w:r>
    </w:p>
    <w:p w:rsidR="004D364A" w:rsidRPr="006A07F9" w:rsidRDefault="00CE04D1" w:rsidP="006A07F9">
      <w:pPr>
        <w:pStyle w:val="ListParagraph"/>
        <w:numPr>
          <w:ilvl w:val="0"/>
          <w:numId w:val="29"/>
        </w:numPr>
        <w:spacing w:before="120" w:after="120" w:line="360" w:lineRule="auto"/>
        <w:ind w:left="714" w:hanging="357"/>
        <w:rPr>
          <w:sz w:val="22"/>
        </w:rPr>
      </w:pPr>
      <w:bookmarkStart w:id="0" w:name="_GoBack"/>
      <w:r>
        <w:t>Demonstrate the impact social networks can have on the lives of individuals</w:t>
      </w:r>
      <w:r w:rsidR="00C22950">
        <w:t>.</w:t>
      </w:r>
    </w:p>
    <w:p w:rsidR="004D364A" w:rsidRPr="006A07F9" w:rsidRDefault="00CE04D1" w:rsidP="006A07F9">
      <w:pPr>
        <w:pStyle w:val="ListParagraph"/>
        <w:numPr>
          <w:ilvl w:val="0"/>
          <w:numId w:val="29"/>
        </w:numPr>
        <w:spacing w:before="120" w:after="120" w:line="360" w:lineRule="auto"/>
        <w:ind w:left="714" w:hanging="357"/>
        <w:rPr>
          <w:sz w:val="22"/>
        </w:rPr>
      </w:pPr>
      <w:r>
        <w:t>Provide examples of how verbal and non-verbal interaction guides our behavior.</w:t>
      </w:r>
    </w:p>
    <w:p w:rsidR="004D364A" w:rsidRPr="006A07F9" w:rsidRDefault="00CE04D1" w:rsidP="006A07F9">
      <w:pPr>
        <w:pStyle w:val="ListParagraph"/>
        <w:numPr>
          <w:ilvl w:val="0"/>
          <w:numId w:val="29"/>
        </w:numPr>
        <w:spacing w:before="120" w:after="120" w:line="360" w:lineRule="auto"/>
        <w:ind w:left="714" w:hanging="357"/>
        <w:rPr>
          <w:sz w:val="22"/>
        </w:rPr>
      </w:pPr>
      <w:r>
        <w:t>Describe the needs primary and secondary groups meet for members of society and the overall society.</w:t>
      </w:r>
    </w:p>
    <w:p w:rsidR="004D364A" w:rsidRPr="006A07F9" w:rsidRDefault="00CE04D1" w:rsidP="006A07F9">
      <w:pPr>
        <w:pStyle w:val="ListParagraph"/>
        <w:numPr>
          <w:ilvl w:val="0"/>
          <w:numId w:val="29"/>
        </w:numPr>
        <w:spacing w:before="120" w:after="120" w:line="360" w:lineRule="auto"/>
        <w:ind w:left="714" w:hanging="357"/>
        <w:rPr>
          <w:sz w:val="22"/>
        </w:rPr>
      </w:pPr>
      <w:r>
        <w:t>Show how the characteristics of bureaucracy apply to formal organizations</w:t>
      </w:r>
      <w:r w:rsidR="00C22950">
        <w:t>.</w:t>
      </w:r>
    </w:p>
    <w:p w:rsidR="004D364A" w:rsidRPr="006A07F9" w:rsidRDefault="00CE04D1" w:rsidP="006A07F9">
      <w:pPr>
        <w:pStyle w:val="ListParagraph"/>
        <w:numPr>
          <w:ilvl w:val="0"/>
          <w:numId w:val="29"/>
        </w:numPr>
        <w:spacing w:before="120" w:after="120" w:line="360" w:lineRule="auto"/>
        <w:ind w:left="714" w:hanging="357"/>
        <w:rPr>
          <w:sz w:val="22"/>
        </w:rPr>
      </w:pPr>
      <w:r>
        <w:t>Explain why networking with people from different cultures has become increasingly important.</w:t>
      </w:r>
    </w:p>
    <w:bookmarkEnd w:id="0"/>
    <w:p w:rsidR="004D364A" w:rsidRDefault="004D364A" w:rsidP="009E1678">
      <w:pPr>
        <w:spacing w:before="120" w:after="120" w:line="360" w:lineRule="auto"/>
        <w:rPr>
          <w:b/>
          <w:u w:val="single"/>
        </w:rPr>
      </w:pPr>
    </w:p>
    <w:p w:rsidR="004D364A" w:rsidRPr="00A460D7" w:rsidRDefault="004D364A" w:rsidP="009E1678">
      <w:pPr>
        <w:pStyle w:val="Heading2"/>
        <w:spacing w:before="120" w:after="120" w:line="360" w:lineRule="auto"/>
        <w:rPr>
          <w:b w:val="0"/>
        </w:rPr>
      </w:pPr>
      <w:r w:rsidRPr="00A460D7">
        <w:t>Chapter Overview</w:t>
      </w:r>
    </w:p>
    <w:p w:rsidR="004D364A" w:rsidRDefault="00CE04D1" w:rsidP="009E1678">
      <w:pPr>
        <w:spacing w:before="120" w:after="120" w:line="360" w:lineRule="auto"/>
      </w:pPr>
      <w:r>
        <w:t xml:space="preserve">Chapter </w:t>
      </w:r>
      <w:proofErr w:type="gramStart"/>
      <w:r>
        <w:t>five</w:t>
      </w:r>
      <w:proofErr w:type="gramEnd"/>
      <w:r>
        <w:t xml:space="preserve"> is the first chapter to highlight how we exist as social beings, not just as individuals. This chapter begins with a discussion of social networks at the micro</w:t>
      </w:r>
      <w:r w:rsidR="007D4DE5">
        <w:t>-</w:t>
      </w:r>
      <w:r>
        <w:t xml:space="preserve">, </w:t>
      </w:r>
      <w:proofErr w:type="spellStart"/>
      <w:r>
        <w:t>meso</w:t>
      </w:r>
      <w:proofErr w:type="spellEnd"/>
      <w:r w:rsidR="007D4DE5">
        <w:t>-</w:t>
      </w:r>
      <w:r>
        <w:t xml:space="preserve">, and macro-level. Then, the chapter continues to describe the interactive nature of social behavior and examines social interaction through a rational choice, </w:t>
      </w:r>
      <w:proofErr w:type="spellStart"/>
      <w:r>
        <w:t>ethnomethodological</w:t>
      </w:r>
      <w:proofErr w:type="spellEnd"/>
      <w:r>
        <w:t>, and dramaturgical perspective. In the next section, the authors detail the role of groups. This section begins by discussing roles and statuses before it moves to the importance of groups in everyday life. The authors detail primary, secondary, reference, and peer groups as well as highlighting the difference between in-groups and out-groups. The final section examines modern organizations and the development of bureaucracies. The authors investigate the benefits and disadvantages of rational organizations. The chapter concludes by highlighting a problem</w:t>
      </w:r>
      <w:r w:rsidR="003233B4">
        <w:t>-</w:t>
      </w:r>
      <w:r>
        <w:t>specific to macro-level institutions, international policy.</w:t>
      </w:r>
    </w:p>
    <w:p w:rsidR="004D364A" w:rsidRDefault="004D364A" w:rsidP="009E1678">
      <w:pPr>
        <w:spacing w:before="120" w:after="120" w:line="360" w:lineRule="auto"/>
      </w:pPr>
    </w:p>
    <w:p w:rsidR="004D364A" w:rsidRDefault="00CE04D1" w:rsidP="009E1678">
      <w:pPr>
        <w:pStyle w:val="Heading2"/>
        <w:spacing w:before="120" w:after="120" w:line="360" w:lineRule="auto"/>
      </w:pPr>
      <w:r>
        <w:lastRenderedPageBreak/>
        <w:t>Lecture Outline</w:t>
      </w:r>
    </w:p>
    <w:p w:rsidR="004D364A" w:rsidRDefault="004F7F6A" w:rsidP="009E1678">
      <w:pPr>
        <w:tabs>
          <w:tab w:val="left" w:pos="1440"/>
        </w:tabs>
        <w:spacing w:before="120" w:after="120" w:line="360" w:lineRule="auto"/>
        <w:ind w:left="1530" w:hanging="990"/>
      </w:pPr>
      <w:r>
        <w:t>I.</w:t>
      </w:r>
      <w:r>
        <w:tab/>
      </w:r>
      <w:r w:rsidR="00CE04D1">
        <w:t>Networks and Connections in Our Social World</w:t>
      </w:r>
    </w:p>
    <w:p w:rsidR="004D364A" w:rsidRDefault="004F7F6A" w:rsidP="009E1678">
      <w:pPr>
        <w:tabs>
          <w:tab w:val="left" w:pos="1440"/>
        </w:tabs>
        <w:spacing w:before="120" w:after="120" w:line="360" w:lineRule="auto"/>
        <w:ind w:left="1800" w:hanging="360"/>
      </w:pPr>
      <w:r>
        <w:t>A.</w:t>
      </w:r>
      <w:r>
        <w:tab/>
      </w:r>
      <w:r w:rsidR="00CE04D1">
        <w:t xml:space="preserve">Our </w:t>
      </w:r>
      <w:r w:rsidR="00CE04D1">
        <w:rPr>
          <w:i/>
        </w:rPr>
        <w:t xml:space="preserve">social networks </w:t>
      </w:r>
      <w:r w:rsidR="00CE04D1">
        <w:t>are micro-level contacts and exchanges between individuals and other individuals, small groups, and large (even global) organizations</w:t>
      </w:r>
    </w:p>
    <w:p w:rsidR="004D364A" w:rsidRDefault="004F7F6A" w:rsidP="009E1678">
      <w:pPr>
        <w:tabs>
          <w:tab w:val="left" w:pos="1440"/>
        </w:tabs>
        <w:spacing w:before="120" w:after="120" w:line="360" w:lineRule="auto"/>
        <w:ind w:left="1800" w:hanging="360"/>
      </w:pPr>
      <w:r>
        <w:t>B.</w:t>
      </w:r>
      <w:r>
        <w:tab/>
      </w:r>
      <w:r w:rsidR="00CE04D1">
        <w:rPr>
          <w:i/>
        </w:rPr>
        <w:t xml:space="preserve">Networking </w:t>
      </w:r>
      <w:r w:rsidR="00CE04D1">
        <w:t>is using our social networks to get information, favors, or resources</w:t>
      </w:r>
    </w:p>
    <w:p w:rsidR="004D364A" w:rsidRDefault="004F7F6A" w:rsidP="009E1678">
      <w:pPr>
        <w:tabs>
          <w:tab w:val="left" w:pos="1440"/>
        </w:tabs>
        <w:spacing w:before="120" w:after="120" w:line="360" w:lineRule="auto"/>
        <w:ind w:left="1800" w:hanging="360"/>
      </w:pPr>
      <w:r>
        <w:t>C.</w:t>
      </w:r>
      <w:r>
        <w:tab/>
      </w:r>
      <w:r w:rsidR="00CE04D1">
        <w:t>Network links can be casual and personal or based on official positions and channels</w:t>
      </w:r>
    </w:p>
    <w:p w:rsidR="004D364A" w:rsidRDefault="004F7F6A" w:rsidP="009E1678">
      <w:pPr>
        <w:tabs>
          <w:tab w:val="left" w:pos="720"/>
        </w:tabs>
        <w:spacing w:before="120" w:after="120" w:line="360" w:lineRule="auto"/>
        <w:ind w:left="720" w:hanging="180"/>
      </w:pPr>
      <w:r>
        <w:t>II.</w:t>
      </w:r>
      <w:r>
        <w:tab/>
      </w:r>
      <w:r w:rsidR="00CE04D1">
        <w:t>Networks at Micro</w:t>
      </w:r>
      <w:r w:rsidR="007D4DE5">
        <w:t>-</w:t>
      </w:r>
      <w:r w:rsidR="00CE04D1">
        <w:t xml:space="preserve">, </w:t>
      </w:r>
      <w:proofErr w:type="spellStart"/>
      <w:r w:rsidR="00CE04D1">
        <w:t>Meso</w:t>
      </w:r>
      <w:proofErr w:type="spellEnd"/>
      <w:r w:rsidR="007D4DE5">
        <w:t>-</w:t>
      </w:r>
      <w:r w:rsidR="00CE04D1">
        <w:t>, and Macro</w:t>
      </w:r>
      <w:r w:rsidR="007D4DE5">
        <w:t>-</w:t>
      </w:r>
      <w:r w:rsidR="00CE04D1">
        <w:t>Levels</w:t>
      </w:r>
    </w:p>
    <w:p w:rsidR="004D364A" w:rsidRDefault="004F7F6A" w:rsidP="009E1678">
      <w:pPr>
        <w:tabs>
          <w:tab w:val="left" w:pos="1440"/>
        </w:tabs>
        <w:spacing w:before="120" w:after="120" w:line="360" w:lineRule="auto"/>
        <w:ind w:left="1800" w:hanging="360"/>
      </w:pPr>
      <w:r>
        <w:t>A.</w:t>
      </w:r>
      <w:r>
        <w:tab/>
      </w:r>
      <w:r w:rsidR="00CE04D1">
        <w:t>Family and Friends: Micro-Level Networks</w:t>
      </w:r>
    </w:p>
    <w:p w:rsidR="004D364A" w:rsidRDefault="004F7F6A" w:rsidP="009E1678">
      <w:pPr>
        <w:tabs>
          <w:tab w:val="left" w:pos="2880"/>
        </w:tabs>
        <w:spacing w:before="120" w:after="120" w:line="360" w:lineRule="auto"/>
        <w:ind w:left="2160" w:hanging="360"/>
      </w:pPr>
      <w:r>
        <w:t>1.</w:t>
      </w:r>
      <w:r>
        <w:tab/>
      </w:r>
      <w:r w:rsidR="00CE04D1">
        <w:t>Our micro-level networks consist of individuals we have personal ties to</w:t>
      </w:r>
    </w:p>
    <w:p w:rsidR="004D364A" w:rsidRDefault="004F7F6A" w:rsidP="009E1678">
      <w:pPr>
        <w:tabs>
          <w:tab w:val="left" w:pos="2880"/>
        </w:tabs>
        <w:spacing w:before="120" w:after="120" w:line="360" w:lineRule="auto"/>
        <w:ind w:left="2160" w:hanging="360"/>
      </w:pPr>
      <w:r>
        <w:t>2.</w:t>
      </w:r>
      <w:r>
        <w:tab/>
      </w:r>
      <w:r w:rsidR="00CE04D1">
        <w:t>They may also consist of individuals we share common interests with</w:t>
      </w:r>
    </w:p>
    <w:p w:rsidR="004D364A" w:rsidRDefault="004F7F6A" w:rsidP="009E1678">
      <w:pPr>
        <w:tabs>
          <w:tab w:val="left" w:pos="1440"/>
        </w:tabs>
        <w:spacing w:before="120" w:after="120" w:line="360" w:lineRule="auto"/>
        <w:ind w:left="1440" w:hanging="360"/>
      </w:pPr>
      <w:r>
        <w:t>B.</w:t>
      </w:r>
      <w:r>
        <w:tab/>
      </w:r>
      <w:proofErr w:type="spellStart"/>
      <w:r w:rsidR="00CE04D1">
        <w:t>Meso</w:t>
      </w:r>
      <w:proofErr w:type="spellEnd"/>
      <w:r w:rsidR="00CE04D1">
        <w:t>- and Macro-Level Networks</w:t>
      </w:r>
    </w:p>
    <w:p w:rsidR="004D364A" w:rsidRDefault="004F7F6A" w:rsidP="009E1678">
      <w:pPr>
        <w:spacing w:before="120" w:after="120" w:line="360" w:lineRule="auto"/>
        <w:ind w:left="2700" w:hanging="810"/>
      </w:pPr>
      <w:proofErr w:type="spellStart"/>
      <w:r>
        <w:t>i</w:t>
      </w:r>
      <w:proofErr w:type="spellEnd"/>
      <w:r>
        <w:t>.</w:t>
      </w:r>
      <w:r>
        <w:tab/>
      </w:r>
      <w:r w:rsidR="00CE04D1">
        <w:t xml:space="preserve">We </w:t>
      </w:r>
      <w:proofErr w:type="gramStart"/>
      <w:r w:rsidR="00CE04D1">
        <w:t>are linked</w:t>
      </w:r>
      <w:proofErr w:type="gramEnd"/>
      <w:r w:rsidR="00CE04D1">
        <w:t xml:space="preserve"> to networks through many outlets:</w:t>
      </w:r>
    </w:p>
    <w:p w:rsidR="004D364A" w:rsidRDefault="004F7F6A" w:rsidP="009E1678">
      <w:pPr>
        <w:tabs>
          <w:tab w:val="left" w:pos="2880"/>
        </w:tabs>
        <w:spacing w:before="120" w:after="120" w:line="360" w:lineRule="auto"/>
        <w:ind w:left="2880" w:hanging="360"/>
      </w:pPr>
      <w:r>
        <w:t>1.</w:t>
      </w:r>
      <w:r>
        <w:tab/>
      </w:r>
      <w:r w:rsidR="00CE04D1">
        <w:t xml:space="preserve">The </w:t>
      </w:r>
      <w:r w:rsidR="00FB2B87">
        <w:t>I</w:t>
      </w:r>
      <w:r w:rsidR="00CE04D1">
        <w:t>nternet connects individuals who may have previously been unable to contact with one another</w:t>
      </w:r>
    </w:p>
    <w:p w:rsidR="004D364A" w:rsidRDefault="004F7F6A" w:rsidP="009E1678">
      <w:pPr>
        <w:tabs>
          <w:tab w:val="left" w:pos="3600"/>
        </w:tabs>
        <w:spacing w:before="120" w:after="120" w:line="360" w:lineRule="auto"/>
        <w:ind w:left="3600" w:hanging="720"/>
      </w:pPr>
      <w:r>
        <w:t>a.</w:t>
      </w:r>
      <w:r>
        <w:tab/>
      </w:r>
      <w:r w:rsidR="00CE04D1">
        <w:t>Blogging; Chat rooms; Message boards; MySpace.com; Facebook.com</w:t>
      </w:r>
    </w:p>
    <w:p w:rsidR="004D364A" w:rsidRDefault="004F7F6A" w:rsidP="009E1678">
      <w:pPr>
        <w:tabs>
          <w:tab w:val="left" w:pos="2160"/>
        </w:tabs>
        <w:spacing w:before="120" w:after="120" w:line="360" w:lineRule="auto"/>
        <w:ind w:left="2160" w:hanging="180"/>
      </w:pPr>
      <w:r>
        <w:t>ii.</w:t>
      </w:r>
      <w:r>
        <w:tab/>
      </w:r>
      <w:r w:rsidR="00CE04D1">
        <w:t xml:space="preserve">(Micro) Local civic, sports, and religious organizations </w:t>
      </w:r>
    </w:p>
    <w:p w:rsidR="004D364A" w:rsidRDefault="004F7F6A" w:rsidP="009E1678">
      <w:pPr>
        <w:tabs>
          <w:tab w:val="left" w:pos="2160"/>
        </w:tabs>
        <w:spacing w:before="120" w:after="120" w:line="360" w:lineRule="auto"/>
        <w:ind w:left="2160" w:hanging="180"/>
      </w:pPr>
      <w:r>
        <w:t>iii.</w:t>
      </w:r>
      <w:r>
        <w:tab/>
      </w:r>
      <w:r w:rsidR="00CE04D1">
        <w:t>(</w:t>
      </w:r>
      <w:proofErr w:type="spellStart"/>
      <w:r w:rsidR="00CE04D1">
        <w:t>Meso</w:t>
      </w:r>
      <w:proofErr w:type="spellEnd"/>
      <w:r w:rsidR="00CE04D1">
        <w:t>) Institutions at the community or national level</w:t>
      </w:r>
    </w:p>
    <w:p w:rsidR="004D364A" w:rsidRDefault="004F7F6A" w:rsidP="009E1678">
      <w:pPr>
        <w:tabs>
          <w:tab w:val="left" w:pos="2160"/>
        </w:tabs>
        <w:spacing w:before="120" w:after="120" w:line="360" w:lineRule="auto"/>
        <w:ind w:left="2160" w:hanging="180"/>
      </w:pPr>
      <w:r>
        <w:t>iv.</w:t>
      </w:r>
      <w:r>
        <w:tab/>
      </w:r>
      <w:r w:rsidR="00CE04D1">
        <w:t>(Macro) Our nation where we live or are citizens</w:t>
      </w:r>
    </w:p>
    <w:p w:rsidR="004D364A" w:rsidRDefault="004F7F6A" w:rsidP="009E1678">
      <w:pPr>
        <w:tabs>
          <w:tab w:val="left" w:pos="2160"/>
        </w:tabs>
        <w:spacing w:before="120" w:after="120" w:line="360" w:lineRule="auto"/>
        <w:ind w:left="2160" w:hanging="180"/>
      </w:pPr>
      <w:r>
        <w:t>v.</w:t>
      </w:r>
      <w:r>
        <w:tab/>
      </w:r>
      <w:r w:rsidR="00CE04D1">
        <w:t>Global entities like the United Nations</w:t>
      </w:r>
    </w:p>
    <w:p w:rsidR="004D364A" w:rsidRDefault="004F7F6A" w:rsidP="009E1678">
      <w:pPr>
        <w:tabs>
          <w:tab w:val="left" w:pos="1440"/>
        </w:tabs>
        <w:spacing w:before="120" w:after="120" w:line="360" w:lineRule="auto"/>
        <w:ind w:left="1440" w:hanging="360"/>
      </w:pPr>
      <w:r>
        <w:t>C.</w:t>
      </w:r>
      <w:r>
        <w:tab/>
      </w:r>
      <w:r w:rsidR="00CE04D1">
        <w:t>Networks can open opportunities</w:t>
      </w:r>
    </w:p>
    <w:p w:rsidR="004D364A" w:rsidRDefault="004F7F6A" w:rsidP="009E1678">
      <w:pPr>
        <w:tabs>
          <w:tab w:val="left" w:pos="1890"/>
          <w:tab w:val="left" w:pos="2160"/>
        </w:tabs>
        <w:spacing w:before="120" w:after="120" w:line="360" w:lineRule="auto"/>
        <w:ind w:left="2160" w:hanging="270"/>
      </w:pPr>
      <w:proofErr w:type="spellStart"/>
      <w:proofErr w:type="gramStart"/>
      <w:r>
        <w:t>i</w:t>
      </w:r>
      <w:proofErr w:type="spellEnd"/>
      <w:r>
        <w:t>.</w:t>
      </w:r>
      <w:r>
        <w:tab/>
      </w:r>
      <w:r w:rsidR="00CE04D1">
        <w:t>But</w:t>
      </w:r>
      <w:proofErr w:type="gramEnd"/>
      <w:r w:rsidR="00CE04D1">
        <w:t xml:space="preserve"> obligations to networks can also limit our freedom to make choices</w:t>
      </w:r>
    </w:p>
    <w:p w:rsidR="004D364A" w:rsidRDefault="004F7F6A" w:rsidP="009E1678">
      <w:pPr>
        <w:tabs>
          <w:tab w:val="left" w:pos="1440"/>
        </w:tabs>
        <w:spacing w:before="120" w:after="120" w:line="360" w:lineRule="auto"/>
        <w:ind w:left="1440" w:hanging="360"/>
      </w:pPr>
      <w:r>
        <w:t>D.</w:t>
      </w:r>
      <w:r>
        <w:tab/>
      </w:r>
      <w:r w:rsidR="00CE04D1">
        <w:t xml:space="preserve">Interactions at the </w:t>
      </w:r>
      <w:proofErr w:type="spellStart"/>
      <w:r w:rsidR="00CE04D1">
        <w:t>meso</w:t>
      </w:r>
      <w:proofErr w:type="spellEnd"/>
      <w:r w:rsidR="00CE04D1">
        <w:t>- and macro-level are more formal</w:t>
      </w:r>
    </w:p>
    <w:p w:rsidR="004D364A" w:rsidRDefault="004F7F6A" w:rsidP="009E1678">
      <w:pPr>
        <w:tabs>
          <w:tab w:val="left" w:pos="720"/>
        </w:tabs>
        <w:spacing w:before="120" w:after="120" w:line="360" w:lineRule="auto"/>
        <w:ind w:left="720" w:hanging="180"/>
      </w:pPr>
      <w:r>
        <w:t>III.</w:t>
      </w:r>
      <w:r>
        <w:tab/>
      </w:r>
      <w:r w:rsidR="00CE04D1">
        <w:t>The Process of Interaction: Connections at the Micro-Level</w:t>
      </w:r>
    </w:p>
    <w:p w:rsidR="004D364A" w:rsidRDefault="004F7F6A" w:rsidP="009E1678">
      <w:pPr>
        <w:tabs>
          <w:tab w:val="left" w:pos="1440"/>
        </w:tabs>
        <w:spacing w:before="120" w:after="120" w:line="360" w:lineRule="auto"/>
        <w:ind w:left="1440" w:hanging="360"/>
      </w:pPr>
      <w:r>
        <w:t>A.</w:t>
      </w:r>
      <w:r>
        <w:tab/>
      </w:r>
      <w:r w:rsidR="00CE04D1">
        <w:t>The Elements of Social Interaction</w:t>
      </w:r>
    </w:p>
    <w:p w:rsidR="004D364A" w:rsidRDefault="004F7F6A" w:rsidP="009E1678">
      <w:pPr>
        <w:tabs>
          <w:tab w:val="left" w:pos="2160"/>
        </w:tabs>
        <w:spacing w:before="120" w:after="120" w:line="360" w:lineRule="auto"/>
        <w:ind w:left="2160" w:hanging="180"/>
      </w:pPr>
      <w:proofErr w:type="spellStart"/>
      <w:r>
        <w:lastRenderedPageBreak/>
        <w:t>i</w:t>
      </w:r>
      <w:proofErr w:type="spellEnd"/>
      <w:r>
        <w:t>.</w:t>
      </w:r>
      <w:r>
        <w:tab/>
      </w:r>
      <w:r w:rsidR="00CE04D1">
        <w:rPr>
          <w:i/>
        </w:rPr>
        <w:t>Social interaction</w:t>
      </w:r>
      <w:r w:rsidR="00CE04D1">
        <w:t xml:space="preserve"> is two or more individuals purposefully relating to each other</w:t>
      </w:r>
    </w:p>
    <w:p w:rsidR="004D364A" w:rsidRDefault="004F7F6A" w:rsidP="009E1678">
      <w:pPr>
        <w:tabs>
          <w:tab w:val="left" w:pos="2880"/>
          <w:tab w:val="left" w:pos="3060"/>
        </w:tabs>
        <w:spacing w:before="120" w:after="120" w:line="360" w:lineRule="auto"/>
        <w:ind w:left="2880" w:hanging="360"/>
      </w:pPr>
      <w:r>
        <w:t>1.</w:t>
      </w:r>
      <w:r>
        <w:tab/>
      </w:r>
      <w:r w:rsidR="00CE04D1">
        <w:t>All interaction has three important components:</w:t>
      </w:r>
    </w:p>
    <w:p w:rsidR="004D364A" w:rsidRDefault="004F7F6A" w:rsidP="009E1678">
      <w:pPr>
        <w:tabs>
          <w:tab w:val="left" w:pos="3330"/>
          <w:tab w:val="left" w:pos="3600"/>
        </w:tabs>
        <w:spacing w:before="120" w:after="120" w:line="360" w:lineRule="auto"/>
        <w:ind w:left="3600" w:hanging="720"/>
      </w:pPr>
      <w:r>
        <w:t>a.</w:t>
      </w:r>
      <w:r>
        <w:tab/>
      </w:r>
      <w:r w:rsidR="00CE04D1">
        <w:t>Involves an action on the part of two or more individuals</w:t>
      </w:r>
    </w:p>
    <w:p w:rsidR="004D364A" w:rsidRDefault="004F7F6A" w:rsidP="009E1678">
      <w:pPr>
        <w:tabs>
          <w:tab w:val="left" w:pos="3330"/>
        </w:tabs>
        <w:spacing w:before="120" w:after="120" w:line="360" w:lineRule="auto"/>
        <w:ind w:left="3600" w:hanging="720"/>
      </w:pPr>
      <w:r>
        <w:t>b.</w:t>
      </w:r>
      <w:r>
        <w:tab/>
      </w:r>
      <w:r w:rsidR="00CE04D1">
        <w:t>Has a common goal that people hope to achieve</w:t>
      </w:r>
    </w:p>
    <w:p w:rsidR="004D364A" w:rsidRDefault="004F7F6A" w:rsidP="009E1678">
      <w:pPr>
        <w:tabs>
          <w:tab w:val="left" w:pos="3330"/>
        </w:tabs>
        <w:spacing w:before="120" w:after="120" w:line="360" w:lineRule="auto"/>
        <w:ind w:left="3600" w:hanging="720"/>
      </w:pPr>
      <w:r>
        <w:t>c.</w:t>
      </w:r>
      <w:r>
        <w:tab/>
      </w:r>
      <w:r w:rsidR="00CE04D1">
        <w:t xml:space="preserve">Takes place in a social context </w:t>
      </w:r>
    </w:p>
    <w:p w:rsidR="004D364A" w:rsidRDefault="004F7F6A" w:rsidP="009E1678">
      <w:pPr>
        <w:tabs>
          <w:tab w:val="left" w:pos="4140"/>
        </w:tabs>
        <w:spacing w:before="120" w:after="120" w:line="360" w:lineRule="auto"/>
        <w:ind w:left="3510" w:hanging="180"/>
      </w:pPr>
      <w:proofErr w:type="spellStart"/>
      <w:r>
        <w:t>i</w:t>
      </w:r>
      <w:proofErr w:type="spellEnd"/>
      <w:r>
        <w:t>.</w:t>
      </w:r>
      <w:r>
        <w:tab/>
      </w:r>
      <w:r w:rsidR="00CE04D1">
        <w:t>Includes cultural norms and rules governing the situation, the setting, and other factors shaping the way people perceive their circumstances</w:t>
      </w:r>
    </w:p>
    <w:p w:rsidR="004D364A" w:rsidRDefault="004F7F6A" w:rsidP="009E1678">
      <w:pPr>
        <w:tabs>
          <w:tab w:val="left" w:pos="2880"/>
        </w:tabs>
        <w:spacing w:before="120" w:after="120" w:line="360" w:lineRule="auto"/>
        <w:ind w:left="2880" w:hanging="360"/>
      </w:pPr>
      <w:r>
        <w:t>2.</w:t>
      </w:r>
      <w:r>
        <w:tab/>
      </w:r>
      <w:r w:rsidR="00CE04D1">
        <w:t>The action, goal, and context helps us interpret the social meaning</w:t>
      </w:r>
    </w:p>
    <w:p w:rsidR="004D364A" w:rsidRDefault="004F7F6A" w:rsidP="009E1678">
      <w:pPr>
        <w:tabs>
          <w:tab w:val="left" w:pos="2160"/>
        </w:tabs>
        <w:spacing w:before="120" w:after="120" w:line="360" w:lineRule="auto"/>
        <w:ind w:left="2520" w:hanging="540"/>
      </w:pPr>
      <w:r>
        <w:t>ii.</w:t>
      </w:r>
      <w:r>
        <w:tab/>
      </w:r>
      <w:r w:rsidR="00CE04D1">
        <w:t xml:space="preserve">People assume that others will share their interpretation of a situation </w:t>
      </w:r>
    </w:p>
    <w:p w:rsidR="004D364A" w:rsidRDefault="004F7F6A" w:rsidP="009E1678">
      <w:pPr>
        <w:tabs>
          <w:tab w:val="left" w:pos="2880"/>
        </w:tabs>
        <w:spacing w:before="120" w:after="120" w:line="360" w:lineRule="auto"/>
        <w:ind w:left="2880" w:hanging="360"/>
      </w:pPr>
      <w:r>
        <w:t>1.</w:t>
      </w:r>
      <w:r>
        <w:tab/>
      </w:r>
      <w:r w:rsidR="00CE04D1">
        <w:t>Shared assumptions create cues for behavior</w:t>
      </w:r>
    </w:p>
    <w:p w:rsidR="004D364A" w:rsidRDefault="004F7F6A" w:rsidP="009E1678">
      <w:pPr>
        <w:tabs>
          <w:tab w:val="left" w:pos="2880"/>
        </w:tabs>
        <w:spacing w:before="120" w:after="120" w:line="360" w:lineRule="auto"/>
        <w:ind w:left="2880" w:hanging="360"/>
      </w:pPr>
      <w:r>
        <w:t>2.</w:t>
      </w:r>
      <w:r>
        <w:tab/>
      </w:r>
      <w:r w:rsidR="00CE04D1">
        <w:t>We determine our dress, manner, speech, and actions based on what we feel is appropriate in a situation</w:t>
      </w:r>
    </w:p>
    <w:p w:rsidR="004D364A" w:rsidRDefault="004F7F6A" w:rsidP="009E1678">
      <w:pPr>
        <w:tabs>
          <w:tab w:val="left" w:pos="3600"/>
        </w:tabs>
        <w:spacing w:before="120" w:after="120" w:line="360" w:lineRule="auto"/>
        <w:ind w:left="3600" w:hanging="360"/>
      </w:pPr>
      <w:r>
        <w:t>a.</w:t>
      </w:r>
      <w:r>
        <w:tab/>
      </w:r>
      <w:r w:rsidR="00CE04D1">
        <w:t>Socialization helps us determine social interaction</w:t>
      </w:r>
    </w:p>
    <w:p w:rsidR="004D364A" w:rsidRDefault="004F7F6A" w:rsidP="009E1678">
      <w:pPr>
        <w:tabs>
          <w:tab w:val="left" w:pos="2160"/>
          <w:tab w:val="left" w:pos="2520"/>
        </w:tabs>
        <w:spacing w:before="120" w:after="120" w:line="360" w:lineRule="auto"/>
        <w:ind w:left="2160" w:hanging="180"/>
      </w:pPr>
      <w:r>
        <w:t>iii.</w:t>
      </w:r>
      <w:r>
        <w:tab/>
      </w:r>
      <w:r w:rsidR="00CE04D1">
        <w:t xml:space="preserve">People interact using verbal </w:t>
      </w:r>
      <w:r w:rsidR="00CE04D1">
        <w:rPr>
          <w:i/>
        </w:rPr>
        <w:t xml:space="preserve">and </w:t>
      </w:r>
      <w:r w:rsidR="00CE04D1">
        <w:t>non-verbal communication</w:t>
      </w:r>
    </w:p>
    <w:p w:rsidR="004D364A" w:rsidRDefault="004F7F6A" w:rsidP="009E1678">
      <w:pPr>
        <w:tabs>
          <w:tab w:val="left" w:pos="2880"/>
        </w:tabs>
        <w:spacing w:before="120" w:after="120" w:line="360" w:lineRule="auto"/>
        <w:ind w:left="2880" w:hanging="360"/>
      </w:pPr>
      <w:r>
        <w:t>1.</w:t>
      </w:r>
      <w:r>
        <w:tab/>
      </w:r>
      <w:r w:rsidR="00CE04D1">
        <w:rPr>
          <w:i/>
        </w:rPr>
        <w:t xml:space="preserve">Non-verbal communication </w:t>
      </w:r>
      <w:r w:rsidR="00CE04D1">
        <w:t>are interactions using facial expressions, the head, eye contact, body posture, gestures, touch, walk, status symbols</w:t>
      </w:r>
      <w:r w:rsidR="00FB2B87">
        <w:t>,</w:t>
      </w:r>
      <w:r w:rsidR="00CE04D1">
        <w:t xml:space="preserve"> and personal space</w:t>
      </w:r>
    </w:p>
    <w:p w:rsidR="004D364A" w:rsidRDefault="004F7F6A" w:rsidP="009E1678">
      <w:pPr>
        <w:tabs>
          <w:tab w:val="left" w:pos="2880"/>
        </w:tabs>
        <w:spacing w:before="120" w:after="120" w:line="360" w:lineRule="auto"/>
        <w:ind w:left="2880" w:hanging="360"/>
      </w:pPr>
      <w:r>
        <w:t>2.</w:t>
      </w:r>
      <w:r>
        <w:tab/>
      </w:r>
      <w:r w:rsidR="00CE04D1">
        <w:t>Non-verbal communication symbols are the hardest to learn because they are culture specific</w:t>
      </w:r>
    </w:p>
    <w:p w:rsidR="004D364A" w:rsidRDefault="004F7F6A" w:rsidP="009E1678">
      <w:pPr>
        <w:tabs>
          <w:tab w:val="left" w:pos="3600"/>
        </w:tabs>
        <w:spacing w:before="120" w:after="120" w:line="360" w:lineRule="auto"/>
        <w:ind w:left="3600" w:hanging="360"/>
      </w:pPr>
      <w:r>
        <w:t>a.</w:t>
      </w:r>
      <w:r>
        <w:tab/>
      </w:r>
      <w:r w:rsidR="00CE04D1">
        <w:t>We learn non-verbal communication through socialization</w:t>
      </w:r>
    </w:p>
    <w:p w:rsidR="004D364A" w:rsidRDefault="004F7F6A" w:rsidP="009E1678">
      <w:pPr>
        <w:tabs>
          <w:tab w:val="left" w:pos="3600"/>
        </w:tabs>
        <w:spacing w:before="120" w:after="120" w:line="360" w:lineRule="auto"/>
        <w:ind w:left="3600" w:hanging="360"/>
      </w:pPr>
      <w:r>
        <w:t>b.</w:t>
      </w:r>
      <w:r>
        <w:tab/>
      </w:r>
      <w:r w:rsidR="00CE04D1">
        <w:t>All cultures use non-verbal communication</w:t>
      </w:r>
    </w:p>
    <w:p w:rsidR="004D364A" w:rsidRDefault="004F7F6A" w:rsidP="009E1678">
      <w:pPr>
        <w:tabs>
          <w:tab w:val="left" w:pos="2160"/>
          <w:tab w:val="left" w:pos="2520"/>
        </w:tabs>
        <w:spacing w:before="120" w:after="120" w:line="360" w:lineRule="auto"/>
        <w:ind w:left="2160" w:hanging="180"/>
      </w:pPr>
      <w:r>
        <w:t>iv.</w:t>
      </w:r>
      <w:r>
        <w:tab/>
      </w:r>
      <w:r w:rsidR="00CE04D1">
        <w:t>Personal space is another example of non-verbal language</w:t>
      </w:r>
    </w:p>
    <w:p w:rsidR="004D364A" w:rsidRDefault="004F7F6A" w:rsidP="009E1678">
      <w:pPr>
        <w:tabs>
          <w:tab w:val="left" w:pos="2880"/>
        </w:tabs>
        <w:spacing w:before="120" w:after="120" w:line="360" w:lineRule="auto"/>
        <w:ind w:left="2880" w:hanging="360"/>
      </w:pPr>
      <w:r>
        <w:t>1.</w:t>
      </w:r>
      <w:r>
        <w:tab/>
      </w:r>
      <w:r w:rsidR="00CE04D1">
        <w:t>The amount of personal space an individual needs to be comfortable varies by:</w:t>
      </w:r>
    </w:p>
    <w:p w:rsidR="004D364A" w:rsidRDefault="004F7F6A" w:rsidP="009E1678">
      <w:pPr>
        <w:tabs>
          <w:tab w:val="left" w:pos="3600"/>
        </w:tabs>
        <w:spacing w:before="120" w:after="120" w:line="360" w:lineRule="auto"/>
        <w:ind w:left="3600" w:hanging="360"/>
      </w:pPr>
      <w:r>
        <w:t>a.</w:t>
      </w:r>
      <w:r>
        <w:tab/>
      </w:r>
      <w:r w:rsidR="00CE04D1">
        <w:t>Cultural setting</w:t>
      </w:r>
    </w:p>
    <w:p w:rsidR="004D364A" w:rsidRDefault="004F7F6A" w:rsidP="009E1678">
      <w:pPr>
        <w:tabs>
          <w:tab w:val="left" w:pos="3600"/>
        </w:tabs>
        <w:spacing w:before="120" w:after="120" w:line="360" w:lineRule="auto"/>
        <w:ind w:left="3600" w:hanging="360"/>
      </w:pPr>
      <w:r>
        <w:t>b.</w:t>
      </w:r>
      <w:r>
        <w:tab/>
      </w:r>
      <w:r w:rsidR="00CE04D1">
        <w:t>Gender</w:t>
      </w:r>
    </w:p>
    <w:p w:rsidR="004D364A" w:rsidRDefault="004F7F6A" w:rsidP="009E1678">
      <w:pPr>
        <w:tabs>
          <w:tab w:val="left" w:pos="3600"/>
        </w:tabs>
        <w:spacing w:before="120" w:after="120" w:line="360" w:lineRule="auto"/>
        <w:ind w:left="3600" w:hanging="360"/>
      </w:pPr>
      <w:r>
        <w:lastRenderedPageBreak/>
        <w:t>c.</w:t>
      </w:r>
      <w:r>
        <w:tab/>
      </w:r>
      <w:r w:rsidR="00CE04D1">
        <w:t>Status</w:t>
      </w:r>
    </w:p>
    <w:p w:rsidR="004D364A" w:rsidRDefault="004F7F6A" w:rsidP="009E1678">
      <w:pPr>
        <w:tabs>
          <w:tab w:val="left" w:pos="3600"/>
        </w:tabs>
        <w:spacing w:before="120" w:after="120" w:line="360" w:lineRule="auto"/>
        <w:ind w:left="3600" w:hanging="360"/>
      </w:pPr>
      <w:r>
        <w:t>d.</w:t>
      </w:r>
      <w:r>
        <w:tab/>
      </w:r>
      <w:r w:rsidR="00CE04D1">
        <w:t>Social context of the interaction</w:t>
      </w:r>
    </w:p>
    <w:p w:rsidR="004D364A" w:rsidRDefault="004F7F6A" w:rsidP="009E1678">
      <w:pPr>
        <w:tabs>
          <w:tab w:val="left" w:pos="2160"/>
        </w:tabs>
        <w:spacing w:before="120" w:after="120" w:line="360" w:lineRule="auto"/>
        <w:ind w:left="2520" w:hanging="540"/>
      </w:pPr>
      <w:proofErr w:type="gramStart"/>
      <w:r>
        <w:t>v.</w:t>
      </w:r>
      <w:r>
        <w:tab/>
      </w:r>
      <w:r w:rsidR="00CE04D1">
        <w:t>There are four categories of social distance that we expect in U.S. culture:</w:t>
      </w:r>
      <w:proofErr w:type="gramEnd"/>
    </w:p>
    <w:p w:rsidR="004D364A" w:rsidRDefault="004F7F6A" w:rsidP="009E1678">
      <w:pPr>
        <w:tabs>
          <w:tab w:val="left" w:pos="2880"/>
        </w:tabs>
        <w:spacing w:before="120" w:after="120" w:line="360" w:lineRule="auto"/>
        <w:ind w:left="2880" w:hanging="360"/>
      </w:pPr>
      <w:r>
        <w:t>1.</w:t>
      </w:r>
      <w:r>
        <w:tab/>
      </w:r>
      <w:r w:rsidR="00CE04D1">
        <w:rPr>
          <w:i/>
        </w:rPr>
        <w:t>Intimate distance</w:t>
      </w:r>
      <w:r w:rsidR="00CE04D1">
        <w:t xml:space="preserve"> </w:t>
      </w:r>
      <w:proofErr w:type="gramStart"/>
      <w:r w:rsidR="00CE04D1">
        <w:t>is the public distance reserved</w:t>
      </w:r>
      <w:proofErr w:type="gramEnd"/>
      <w:r w:rsidR="00CE04D1">
        <w:t xml:space="preserve"> for private and affectionate relationships among adults (0–18 inches)</w:t>
      </w:r>
    </w:p>
    <w:p w:rsidR="004D364A" w:rsidRDefault="004F7F6A" w:rsidP="009E1678">
      <w:pPr>
        <w:tabs>
          <w:tab w:val="left" w:pos="2880"/>
        </w:tabs>
        <w:spacing w:before="120" w:after="120" w:line="360" w:lineRule="auto"/>
        <w:ind w:left="2880" w:hanging="360"/>
      </w:pPr>
      <w:r>
        <w:t>2.</w:t>
      </w:r>
      <w:r>
        <w:tab/>
      </w:r>
      <w:r w:rsidR="00CE04D1">
        <w:rPr>
          <w:i/>
        </w:rPr>
        <w:t>Personal distance</w:t>
      </w:r>
      <w:r w:rsidR="00CE04D1">
        <w:t xml:space="preserve"> is the public distance for interaction between friends and for informal interaction with acquaintances (18 inches</w:t>
      </w:r>
      <w:r w:rsidR="00312A79">
        <w:t>—</w:t>
      </w:r>
      <w:r w:rsidR="00CE04D1">
        <w:t>4 feet)</w:t>
      </w:r>
    </w:p>
    <w:p w:rsidR="004D364A" w:rsidRDefault="004F7F6A" w:rsidP="009E1678">
      <w:pPr>
        <w:tabs>
          <w:tab w:val="left" w:pos="2880"/>
        </w:tabs>
        <w:spacing w:before="120" w:after="120" w:line="360" w:lineRule="auto"/>
        <w:ind w:left="2880" w:hanging="360"/>
      </w:pPr>
      <w:r>
        <w:t>3.</w:t>
      </w:r>
      <w:r>
        <w:tab/>
      </w:r>
      <w:r w:rsidR="00CE04D1">
        <w:rPr>
          <w:i/>
        </w:rPr>
        <w:t>Social distance</w:t>
      </w:r>
      <w:r w:rsidR="00CE04D1">
        <w:t xml:space="preserve"> is the distance for impersonal business relations. A greater distance implies </w:t>
      </w:r>
      <w:proofErr w:type="gramStart"/>
      <w:r w:rsidR="00CE04D1">
        <w:t>more formal interaction</w:t>
      </w:r>
      <w:proofErr w:type="gramEnd"/>
      <w:r w:rsidR="00CE04D1">
        <w:t xml:space="preserve"> or a significant difference in the status of the two people (4–12 feet)</w:t>
      </w:r>
    </w:p>
    <w:p w:rsidR="004D364A" w:rsidRDefault="004F7F6A" w:rsidP="009E1678">
      <w:pPr>
        <w:tabs>
          <w:tab w:val="left" w:pos="2880"/>
        </w:tabs>
        <w:spacing w:before="120" w:after="120" w:line="360" w:lineRule="auto"/>
        <w:ind w:left="2880" w:hanging="360"/>
      </w:pPr>
      <w:r>
        <w:t>4.</w:t>
      </w:r>
      <w:r>
        <w:tab/>
      </w:r>
      <w:r w:rsidR="00CE04D1">
        <w:rPr>
          <w:i/>
        </w:rPr>
        <w:t>Public distance</w:t>
      </w:r>
      <w:r w:rsidR="00CE04D1">
        <w:t xml:space="preserve"> is the distance most public figures use for addressing others, especially used in formal settings and in situations where the speaker has very high status (12 feet and beyond)</w:t>
      </w:r>
    </w:p>
    <w:p w:rsidR="004D364A" w:rsidRDefault="004F7F6A" w:rsidP="009E1678">
      <w:pPr>
        <w:tabs>
          <w:tab w:val="left" w:pos="2160"/>
        </w:tabs>
        <w:spacing w:before="120" w:after="120" w:line="360" w:lineRule="auto"/>
        <w:ind w:left="2520" w:hanging="540"/>
      </w:pPr>
      <w:r>
        <w:t>vi.</w:t>
      </w:r>
      <w:r>
        <w:tab/>
      </w:r>
      <w:r w:rsidR="00CE04D1">
        <w:t>We use personal space to communicate one’s position in relation to others</w:t>
      </w:r>
    </w:p>
    <w:p w:rsidR="004D364A" w:rsidRDefault="004F7F6A" w:rsidP="009E1678">
      <w:pPr>
        <w:tabs>
          <w:tab w:val="left" w:pos="2880"/>
        </w:tabs>
        <w:spacing w:before="120" w:after="120" w:line="360" w:lineRule="auto"/>
        <w:ind w:left="2880" w:hanging="360"/>
      </w:pPr>
      <w:r>
        <w:t>1.</w:t>
      </w:r>
      <w:r>
        <w:tab/>
      </w:r>
      <w:r w:rsidR="00CE04D1">
        <w:t>Individuals with higher positions and status have greater control of physical space</w:t>
      </w:r>
    </w:p>
    <w:p w:rsidR="004D364A" w:rsidRDefault="004F7F6A" w:rsidP="009E1678">
      <w:pPr>
        <w:tabs>
          <w:tab w:val="left" w:pos="2880"/>
        </w:tabs>
        <w:spacing w:before="120" w:after="120" w:line="360" w:lineRule="auto"/>
        <w:ind w:left="2880" w:hanging="360"/>
      </w:pPr>
      <w:r>
        <w:t>2.</w:t>
      </w:r>
      <w:r>
        <w:tab/>
      </w:r>
      <w:r w:rsidR="00CE04D1">
        <w:t>Women and men differ in non-verbal language differences</w:t>
      </w:r>
    </w:p>
    <w:p w:rsidR="004D364A" w:rsidRDefault="004F7F6A" w:rsidP="009E1678">
      <w:pPr>
        <w:tabs>
          <w:tab w:val="left" w:pos="3600"/>
        </w:tabs>
        <w:spacing w:before="120" w:after="120" w:line="360" w:lineRule="auto"/>
        <w:ind w:left="3600" w:hanging="360"/>
      </w:pPr>
      <w:r>
        <w:t>a.</w:t>
      </w:r>
      <w:r>
        <w:tab/>
      </w:r>
      <w:r w:rsidR="00CE04D1">
        <w:t>Women are more sensitive to subtle cues</w:t>
      </w:r>
    </w:p>
    <w:p w:rsidR="004D364A" w:rsidRDefault="004F7F6A" w:rsidP="009E1678">
      <w:pPr>
        <w:tabs>
          <w:tab w:val="left" w:pos="1440"/>
        </w:tabs>
        <w:spacing w:before="120" w:after="120" w:line="360" w:lineRule="auto"/>
        <w:ind w:left="1440" w:hanging="360"/>
      </w:pPr>
      <w:r>
        <w:t>B.</w:t>
      </w:r>
      <w:r>
        <w:tab/>
      </w:r>
      <w:r w:rsidR="00CE04D1">
        <w:t>Theoretical Perspectives on the Interaction Process</w:t>
      </w:r>
    </w:p>
    <w:p w:rsidR="004D364A" w:rsidRDefault="004F7F6A" w:rsidP="009E1678">
      <w:pPr>
        <w:tabs>
          <w:tab w:val="left" w:pos="2160"/>
        </w:tabs>
        <w:spacing w:before="120" w:after="120" w:line="360" w:lineRule="auto"/>
        <w:ind w:left="1620" w:hanging="180"/>
      </w:pPr>
      <w:proofErr w:type="spellStart"/>
      <w:r>
        <w:t>i</w:t>
      </w:r>
      <w:proofErr w:type="spellEnd"/>
      <w:r>
        <w:t>.</w:t>
      </w:r>
      <w:r>
        <w:tab/>
      </w:r>
      <w:r w:rsidR="00CE04D1">
        <w:t>Symbolic interaction theory has two variations used to evaluate interaction</w:t>
      </w:r>
    </w:p>
    <w:p w:rsidR="004D364A" w:rsidRDefault="004F7F6A" w:rsidP="009E1678">
      <w:pPr>
        <w:tabs>
          <w:tab w:val="left" w:pos="2880"/>
        </w:tabs>
        <w:spacing w:before="120" w:after="120" w:line="360" w:lineRule="auto"/>
        <w:ind w:left="1980" w:hanging="360"/>
      </w:pPr>
      <w:r>
        <w:t>1.</w:t>
      </w:r>
      <w:r>
        <w:tab/>
      </w:r>
      <w:r w:rsidR="00CE04D1">
        <w:rPr>
          <w:i/>
        </w:rPr>
        <w:t>Dramaturgy</w:t>
      </w:r>
      <w:r w:rsidR="00CE04D1">
        <w:t xml:space="preserve"> – the study of social life from the framework that life is similar to a play or drama on stage, with scripts, props, and scenes to </w:t>
      </w:r>
      <w:proofErr w:type="gramStart"/>
      <w:r w:rsidR="00CE04D1">
        <w:t>be played</w:t>
      </w:r>
      <w:proofErr w:type="gramEnd"/>
    </w:p>
    <w:p w:rsidR="004D364A" w:rsidRDefault="004F7F6A" w:rsidP="009E1678">
      <w:pPr>
        <w:tabs>
          <w:tab w:val="left" w:pos="3600"/>
        </w:tabs>
        <w:spacing w:before="120" w:after="120" w:line="360" w:lineRule="auto"/>
        <w:ind w:left="2340" w:hanging="360"/>
      </w:pPr>
      <w:r>
        <w:t>a.</w:t>
      </w:r>
      <w:r>
        <w:tab/>
      </w:r>
      <w:r w:rsidR="00CE04D1">
        <w:t>Assumptions of Dramaturgical analysts:</w:t>
      </w:r>
    </w:p>
    <w:p w:rsidR="004D364A" w:rsidRDefault="004F7F6A" w:rsidP="009E1678">
      <w:pPr>
        <w:tabs>
          <w:tab w:val="left" w:pos="4320"/>
        </w:tabs>
        <w:spacing w:before="120" w:after="120" w:line="360" w:lineRule="auto"/>
        <w:ind w:left="2880" w:hanging="540"/>
      </w:pPr>
      <w:proofErr w:type="spellStart"/>
      <w:r>
        <w:t>i</w:t>
      </w:r>
      <w:proofErr w:type="spellEnd"/>
      <w:r>
        <w:t>.</w:t>
      </w:r>
      <w:r>
        <w:tab/>
      </w:r>
      <w:r w:rsidR="00CE04D1">
        <w:t>We create an impression for our audience through the play</w:t>
      </w:r>
    </w:p>
    <w:p w:rsidR="004D364A" w:rsidRDefault="004F7F6A" w:rsidP="009E1678">
      <w:pPr>
        <w:tabs>
          <w:tab w:val="left" w:pos="4320"/>
        </w:tabs>
        <w:spacing w:before="120" w:after="120" w:line="360" w:lineRule="auto"/>
        <w:ind w:left="2880" w:hanging="540"/>
      </w:pPr>
      <w:r>
        <w:lastRenderedPageBreak/>
        <w:t>ii.</w:t>
      </w:r>
      <w:r>
        <w:tab/>
      </w:r>
      <w:r w:rsidR="00CE04D1">
        <w:t>Individuals learn new lines to add to their scripts through socialization</w:t>
      </w:r>
    </w:p>
    <w:p w:rsidR="004D364A" w:rsidRDefault="004F7F6A" w:rsidP="009E1678">
      <w:pPr>
        <w:tabs>
          <w:tab w:val="left" w:pos="4320"/>
        </w:tabs>
        <w:spacing w:before="120" w:after="120" w:line="360" w:lineRule="auto"/>
        <w:ind w:left="2880" w:hanging="540"/>
      </w:pPr>
      <w:r>
        <w:t>iii.</w:t>
      </w:r>
      <w:r>
        <w:tab/>
      </w:r>
      <w:r w:rsidR="00CE04D1">
        <w:t>Individuals perform scripts for social audiences in order to maintain certain images, much like the actors in a play</w:t>
      </w:r>
    </w:p>
    <w:p w:rsidR="004D364A" w:rsidRDefault="004F7F6A" w:rsidP="009E1678">
      <w:pPr>
        <w:tabs>
          <w:tab w:val="left" w:pos="4320"/>
        </w:tabs>
        <w:spacing w:before="120" w:after="120" w:line="360" w:lineRule="auto"/>
        <w:ind w:left="2880" w:hanging="540"/>
      </w:pPr>
      <w:r>
        <w:t>iv.</w:t>
      </w:r>
      <w:r>
        <w:tab/>
      </w:r>
      <w:r w:rsidR="00CE04D1">
        <w:t>Individuals use props as visible symbols to create or reinforce our roles</w:t>
      </w:r>
    </w:p>
    <w:p w:rsidR="004D364A" w:rsidRDefault="004F7F6A" w:rsidP="009E1678">
      <w:pPr>
        <w:tabs>
          <w:tab w:val="left" w:pos="4320"/>
        </w:tabs>
        <w:spacing w:before="120" w:after="120" w:line="360" w:lineRule="auto"/>
        <w:ind w:left="2880" w:hanging="540"/>
      </w:pPr>
      <w:r>
        <w:t>v.</w:t>
      </w:r>
      <w:r>
        <w:tab/>
      </w:r>
      <w:r w:rsidR="00CE04D1">
        <w:t>Individuals perform according to society’s script for the situation</w:t>
      </w:r>
    </w:p>
    <w:p w:rsidR="004D364A" w:rsidRDefault="004F7F6A" w:rsidP="009E1678">
      <w:pPr>
        <w:tabs>
          <w:tab w:val="left" w:pos="5040"/>
        </w:tabs>
        <w:spacing w:before="120" w:after="120" w:line="360" w:lineRule="auto"/>
        <w:ind w:left="3240" w:hanging="360"/>
      </w:pPr>
      <w:r>
        <w:t>1.</w:t>
      </w:r>
      <w:r>
        <w:tab/>
      </w:r>
      <w:r w:rsidR="00CE04D1">
        <w:t>As they do this, they take into consideration how their actions will influence others</w:t>
      </w:r>
    </w:p>
    <w:p w:rsidR="004D364A" w:rsidRDefault="004F7F6A" w:rsidP="009E1678">
      <w:pPr>
        <w:tabs>
          <w:tab w:val="left" w:pos="5040"/>
        </w:tabs>
        <w:spacing w:before="120" w:after="120" w:line="360" w:lineRule="auto"/>
        <w:ind w:left="3240" w:hanging="360"/>
      </w:pPr>
      <w:r>
        <w:t>2.</w:t>
      </w:r>
      <w:r>
        <w:tab/>
      </w:r>
      <w:r w:rsidR="00CE04D1">
        <w:t xml:space="preserve">They work to create an impression that works to their advantage through </w:t>
      </w:r>
      <w:r w:rsidR="00CE04D1">
        <w:rPr>
          <w:i/>
        </w:rPr>
        <w:t>impression management</w:t>
      </w:r>
    </w:p>
    <w:p w:rsidR="004D364A" w:rsidRDefault="004F7F6A" w:rsidP="009E1678">
      <w:pPr>
        <w:tabs>
          <w:tab w:val="left" w:pos="4320"/>
        </w:tabs>
        <w:spacing w:before="120" w:after="120" w:line="360" w:lineRule="auto"/>
        <w:ind w:left="2880" w:hanging="720"/>
      </w:pPr>
      <w:r>
        <w:t>vi.</w:t>
      </w:r>
      <w:r>
        <w:tab/>
      </w:r>
      <w:r w:rsidR="00CE04D1">
        <w:t xml:space="preserve">Individuals use </w:t>
      </w:r>
      <w:r w:rsidR="00CE04D1">
        <w:rPr>
          <w:i/>
        </w:rPr>
        <w:t>tact</w:t>
      </w:r>
      <w:r w:rsidR="00CE04D1">
        <w:t xml:space="preserve">, </w:t>
      </w:r>
      <w:r w:rsidR="00CE04D1">
        <w:rPr>
          <w:i/>
        </w:rPr>
        <w:t>humor</w:t>
      </w:r>
      <w:r w:rsidR="00CE04D1">
        <w:t>, and other strategies to try to create positive impressions for themselves and for others</w:t>
      </w:r>
    </w:p>
    <w:p w:rsidR="004D364A" w:rsidRDefault="004F7F6A" w:rsidP="009E1678">
      <w:pPr>
        <w:tabs>
          <w:tab w:val="left" w:pos="3600"/>
        </w:tabs>
        <w:spacing w:before="120" w:after="120" w:line="360" w:lineRule="auto"/>
        <w:ind w:left="3240" w:hanging="360"/>
      </w:pPr>
      <w:r>
        <w:t>b.</w:t>
      </w:r>
      <w:r>
        <w:tab/>
      </w:r>
      <w:r w:rsidR="00CE04D1">
        <w:t>Dramaturgical analysts believe interaction occurs on two stages</w:t>
      </w:r>
    </w:p>
    <w:p w:rsidR="004D364A" w:rsidRDefault="004F7F6A" w:rsidP="009E1678">
      <w:pPr>
        <w:tabs>
          <w:tab w:val="left" w:pos="4320"/>
        </w:tabs>
        <w:spacing w:before="120" w:after="120" w:line="360" w:lineRule="auto"/>
        <w:ind w:left="3600" w:hanging="360"/>
      </w:pPr>
      <w:proofErr w:type="spellStart"/>
      <w:r>
        <w:t>i</w:t>
      </w:r>
      <w:proofErr w:type="spellEnd"/>
      <w:r>
        <w:t>.</w:t>
      </w:r>
      <w:r>
        <w:tab/>
      </w:r>
      <w:r w:rsidR="00CE04D1">
        <w:rPr>
          <w:i/>
        </w:rPr>
        <w:t xml:space="preserve">Front stage behavior </w:t>
      </w:r>
      <w:r w:rsidR="00CE04D1">
        <w:t>is our scripted behavior that individuals act out for the public</w:t>
      </w:r>
    </w:p>
    <w:p w:rsidR="004D364A" w:rsidRDefault="004F7F6A" w:rsidP="009E1678">
      <w:pPr>
        <w:tabs>
          <w:tab w:val="left" w:pos="4320"/>
        </w:tabs>
        <w:spacing w:before="120" w:after="120" w:line="360" w:lineRule="auto"/>
        <w:ind w:left="3600" w:hanging="360"/>
      </w:pPr>
      <w:r>
        <w:t>ii.</w:t>
      </w:r>
      <w:r>
        <w:tab/>
      </w:r>
      <w:r w:rsidR="00CE04D1">
        <w:rPr>
          <w:i/>
        </w:rPr>
        <w:t xml:space="preserve">Backstage behavior </w:t>
      </w:r>
      <w:r w:rsidR="00CE04D1">
        <w:t xml:space="preserve">is behavior </w:t>
      </w:r>
      <w:r w:rsidR="00FB2B87">
        <w:t xml:space="preserve">that </w:t>
      </w:r>
      <w:r w:rsidR="00CE04D1">
        <w:t>individuals would find unacceptable to act out in front of audiences</w:t>
      </w:r>
    </w:p>
    <w:p w:rsidR="004D364A" w:rsidRDefault="004F7F6A" w:rsidP="009E1678">
      <w:pPr>
        <w:tabs>
          <w:tab w:val="left" w:pos="2160"/>
        </w:tabs>
        <w:spacing w:before="120" w:after="120" w:line="360" w:lineRule="auto"/>
        <w:ind w:left="2160" w:hanging="180"/>
      </w:pPr>
      <w:r>
        <w:t>ii.</w:t>
      </w:r>
      <w:r>
        <w:tab/>
      </w:r>
      <w:r w:rsidR="00CE04D1">
        <w:t>Rational (or Exchange) Choice Theory</w:t>
      </w:r>
    </w:p>
    <w:p w:rsidR="004D364A" w:rsidRDefault="004F7F6A" w:rsidP="009E1678">
      <w:pPr>
        <w:tabs>
          <w:tab w:val="left" w:pos="2880"/>
        </w:tabs>
        <w:spacing w:before="120" w:after="120" w:line="360" w:lineRule="auto"/>
        <w:ind w:left="3240" w:hanging="360"/>
      </w:pPr>
      <w:r>
        <w:t>1.</w:t>
      </w:r>
      <w:r>
        <w:tab/>
      </w:r>
      <w:r w:rsidR="00CE04D1">
        <w:t xml:space="preserve">Assumes that relationships </w:t>
      </w:r>
      <w:proofErr w:type="gramStart"/>
      <w:r w:rsidR="00CE04D1">
        <w:t>are formed</w:t>
      </w:r>
      <w:proofErr w:type="gramEnd"/>
      <w:r w:rsidR="00CE04D1">
        <w:t xml:space="preserve"> (and persist) based on the rewards and costs of the interaction to the individual</w:t>
      </w:r>
    </w:p>
    <w:p w:rsidR="004D364A" w:rsidRDefault="004F7F6A" w:rsidP="009E1678">
      <w:pPr>
        <w:tabs>
          <w:tab w:val="left" w:pos="3600"/>
        </w:tabs>
        <w:spacing w:before="120" w:after="120" w:line="360" w:lineRule="auto"/>
        <w:ind w:left="3600" w:hanging="360"/>
      </w:pPr>
      <w:r>
        <w:t>a.</w:t>
      </w:r>
      <w:r>
        <w:tab/>
      </w:r>
      <w:r w:rsidR="00CE04D1">
        <w:t>When benefits of the interaction are high and costs are low, interaction will be valued and sustained</w:t>
      </w:r>
    </w:p>
    <w:p w:rsidR="004D364A" w:rsidRDefault="004F7F6A" w:rsidP="009E1678">
      <w:pPr>
        <w:tabs>
          <w:tab w:val="left" w:pos="3600"/>
        </w:tabs>
        <w:spacing w:before="120" w:after="120" w:line="360" w:lineRule="auto"/>
        <w:ind w:left="3600" w:hanging="360"/>
      </w:pPr>
      <w:r>
        <w:t>b.</w:t>
      </w:r>
      <w:r>
        <w:tab/>
      </w:r>
      <w:r w:rsidR="00CE04D1">
        <w:t>If the benefits of interaction are high and if the costs are low, the interaction will be valued and sustained</w:t>
      </w:r>
    </w:p>
    <w:p w:rsidR="004D364A" w:rsidRDefault="004F7F6A" w:rsidP="009E1678">
      <w:pPr>
        <w:tabs>
          <w:tab w:val="left" w:pos="3600"/>
        </w:tabs>
        <w:spacing w:before="120" w:after="120" w:line="360" w:lineRule="auto"/>
        <w:ind w:left="3600" w:hanging="360"/>
      </w:pPr>
      <w:r>
        <w:t>c.</w:t>
      </w:r>
      <w:r>
        <w:tab/>
      </w:r>
      <w:r w:rsidR="00CE04D1">
        <w:t xml:space="preserve">For exchange theorists, every interaction involves: </w:t>
      </w:r>
    </w:p>
    <w:p w:rsidR="004D364A" w:rsidRDefault="004F7F6A" w:rsidP="009E1678">
      <w:pPr>
        <w:tabs>
          <w:tab w:val="left" w:pos="4320"/>
        </w:tabs>
        <w:spacing w:before="120" w:after="120" w:line="360" w:lineRule="auto"/>
        <w:ind w:left="4320" w:hanging="720"/>
      </w:pPr>
      <w:proofErr w:type="spellStart"/>
      <w:r>
        <w:t>i</w:t>
      </w:r>
      <w:proofErr w:type="spellEnd"/>
      <w:r>
        <w:t>.</w:t>
      </w:r>
      <w:r>
        <w:tab/>
      </w:r>
      <w:r w:rsidR="00CE04D1">
        <w:t>Calculations of self-interest</w:t>
      </w:r>
    </w:p>
    <w:p w:rsidR="004D364A" w:rsidRDefault="004F7F6A" w:rsidP="009E1678">
      <w:pPr>
        <w:tabs>
          <w:tab w:val="left" w:pos="4320"/>
        </w:tabs>
        <w:spacing w:before="120" w:after="120" w:line="360" w:lineRule="auto"/>
        <w:ind w:left="4320" w:hanging="720"/>
      </w:pPr>
      <w:r>
        <w:lastRenderedPageBreak/>
        <w:t>ii.</w:t>
      </w:r>
      <w:r>
        <w:tab/>
      </w:r>
      <w:r w:rsidR="00CE04D1">
        <w:t xml:space="preserve">Expectation of </w:t>
      </w:r>
      <w:r w:rsidR="00CE04D1">
        <w:rPr>
          <w:i/>
        </w:rPr>
        <w:t xml:space="preserve">reciprocity </w:t>
      </w:r>
      <w:r w:rsidR="00CE04D1">
        <w:t>or a mutual exchange of favors</w:t>
      </w:r>
    </w:p>
    <w:p w:rsidR="004D364A" w:rsidRDefault="004F7F6A" w:rsidP="009E1678">
      <w:pPr>
        <w:tabs>
          <w:tab w:val="left" w:pos="4320"/>
        </w:tabs>
        <w:spacing w:before="120" w:after="120" w:line="360" w:lineRule="auto"/>
        <w:ind w:left="4320" w:hanging="720"/>
      </w:pPr>
      <w:r>
        <w:t>iii.</w:t>
      </w:r>
      <w:r>
        <w:tab/>
      </w:r>
      <w:r w:rsidR="00CE04D1">
        <w:t>Decisions to act in ways that have current or eventual pay-off for the individuals</w:t>
      </w:r>
    </w:p>
    <w:p w:rsidR="004D364A" w:rsidRDefault="004F7F6A" w:rsidP="009E1678">
      <w:pPr>
        <w:tabs>
          <w:tab w:val="left" w:pos="1440"/>
        </w:tabs>
        <w:spacing w:before="120" w:after="120" w:line="360" w:lineRule="auto"/>
        <w:ind w:left="1440" w:hanging="360"/>
      </w:pPr>
      <w:r>
        <w:t>C.</w:t>
      </w:r>
      <w:r>
        <w:tab/>
      </w:r>
      <w:r w:rsidR="00CE04D1">
        <w:t>Social Status: The Link to Groups</w:t>
      </w:r>
    </w:p>
    <w:p w:rsidR="004D364A" w:rsidRDefault="004F7F6A" w:rsidP="009E1678">
      <w:pPr>
        <w:tabs>
          <w:tab w:val="left" w:pos="2160"/>
        </w:tabs>
        <w:spacing w:before="120" w:after="120" w:line="360" w:lineRule="auto"/>
        <w:ind w:left="1890" w:hanging="450"/>
      </w:pPr>
      <w:proofErr w:type="spellStart"/>
      <w:r>
        <w:t>i</w:t>
      </w:r>
      <w:proofErr w:type="spellEnd"/>
      <w:r>
        <w:t>.</w:t>
      </w:r>
      <w:r>
        <w:tab/>
      </w:r>
      <w:r w:rsidR="00CE04D1">
        <w:rPr>
          <w:i/>
        </w:rPr>
        <w:t xml:space="preserve">Social Statuses </w:t>
      </w:r>
      <w:r w:rsidR="00CE04D1">
        <w:t>are positions that individuals hold in the social world</w:t>
      </w:r>
    </w:p>
    <w:p w:rsidR="004D364A" w:rsidRDefault="004F7F6A" w:rsidP="009E1678">
      <w:pPr>
        <w:tabs>
          <w:tab w:val="left" w:pos="2880"/>
        </w:tabs>
        <w:spacing w:before="120" w:after="120" w:line="360" w:lineRule="auto"/>
        <w:ind w:left="2250" w:hanging="360"/>
      </w:pPr>
      <w:r>
        <w:t>1.</w:t>
      </w:r>
      <w:r>
        <w:tab/>
      </w:r>
      <w:r w:rsidR="00CE04D1">
        <w:t>Social statuses define how individuals interact with others</w:t>
      </w:r>
    </w:p>
    <w:p w:rsidR="004D364A" w:rsidRDefault="004F7F6A" w:rsidP="009E1678">
      <w:pPr>
        <w:tabs>
          <w:tab w:val="left" w:pos="2880"/>
        </w:tabs>
        <w:spacing w:before="120" w:after="120" w:line="360" w:lineRule="auto"/>
        <w:ind w:left="2250" w:hanging="360"/>
      </w:pPr>
      <w:r>
        <w:t>2.</w:t>
      </w:r>
      <w:r>
        <w:tab/>
      </w:r>
      <w:r w:rsidR="00CE04D1">
        <w:t xml:space="preserve">A </w:t>
      </w:r>
      <w:r w:rsidR="00CE04D1">
        <w:rPr>
          <w:i/>
        </w:rPr>
        <w:t>status set</w:t>
      </w:r>
      <w:r w:rsidR="00CE04D1">
        <w:t xml:space="preserve"> is the combination of statuses held by an individual</w:t>
      </w:r>
    </w:p>
    <w:p w:rsidR="004D364A" w:rsidRDefault="004F7F6A" w:rsidP="009E1678">
      <w:pPr>
        <w:tabs>
          <w:tab w:val="left" w:pos="2880"/>
        </w:tabs>
        <w:spacing w:before="120" w:after="120" w:line="360" w:lineRule="auto"/>
        <w:ind w:left="2250" w:hanging="360"/>
      </w:pPr>
      <w:r>
        <w:t>3.</w:t>
      </w:r>
      <w:r>
        <w:tab/>
      </w:r>
      <w:r w:rsidR="00CE04D1">
        <w:t>Power or deference associated with statuses also shape interaction</w:t>
      </w:r>
    </w:p>
    <w:p w:rsidR="004D364A" w:rsidRDefault="004F7F6A" w:rsidP="009E1678">
      <w:pPr>
        <w:tabs>
          <w:tab w:val="left" w:pos="2160"/>
        </w:tabs>
        <w:spacing w:before="120" w:after="120" w:line="360" w:lineRule="auto"/>
        <w:ind w:left="2880" w:hanging="630"/>
      </w:pPr>
      <w:r>
        <w:t>ii.</w:t>
      </w:r>
      <w:r>
        <w:tab/>
      </w:r>
      <w:r w:rsidR="00CE04D1">
        <w:rPr>
          <w:i/>
        </w:rPr>
        <w:t xml:space="preserve">Ascribed statuses </w:t>
      </w:r>
      <w:r w:rsidR="00CE04D1">
        <w:t>are statuses that are assigned at birth and do not change during an individual’s lifetime</w:t>
      </w:r>
    </w:p>
    <w:p w:rsidR="004D364A" w:rsidRDefault="004F7F6A" w:rsidP="009E1678">
      <w:pPr>
        <w:tabs>
          <w:tab w:val="left" w:pos="2160"/>
        </w:tabs>
        <w:spacing w:before="120" w:after="120" w:line="360" w:lineRule="auto"/>
        <w:ind w:left="2880" w:hanging="630"/>
      </w:pPr>
      <w:r>
        <w:t>iii.</w:t>
      </w:r>
      <w:r>
        <w:tab/>
      </w:r>
      <w:r w:rsidR="00CE04D1">
        <w:rPr>
          <w:i/>
        </w:rPr>
        <w:t xml:space="preserve">Achieved statuses </w:t>
      </w:r>
      <w:r w:rsidR="00CE04D1">
        <w:t xml:space="preserve">are statuses that </w:t>
      </w:r>
      <w:proofErr w:type="gramStart"/>
      <w:r w:rsidR="00CE04D1">
        <w:t>are chosen or earned by decisions one makes or by personal ability</w:t>
      </w:r>
      <w:proofErr w:type="gramEnd"/>
    </w:p>
    <w:p w:rsidR="004D364A" w:rsidRDefault="004F7F6A" w:rsidP="009E1678">
      <w:pPr>
        <w:tabs>
          <w:tab w:val="left" w:pos="2160"/>
        </w:tabs>
        <w:spacing w:before="120" w:after="120" w:line="360" w:lineRule="auto"/>
        <w:ind w:left="2880" w:hanging="630"/>
      </w:pPr>
      <w:r>
        <w:t>iv.</w:t>
      </w:r>
      <w:r>
        <w:tab/>
      </w:r>
      <w:r w:rsidR="00CE04D1">
        <w:rPr>
          <w:i/>
        </w:rPr>
        <w:t xml:space="preserve">Master statuses </w:t>
      </w:r>
      <w:r w:rsidR="00CE04D1">
        <w:t>are statuses that are most important and take precedence over others</w:t>
      </w:r>
    </w:p>
    <w:p w:rsidR="004D364A" w:rsidRDefault="004F7F6A" w:rsidP="009E1678">
      <w:pPr>
        <w:tabs>
          <w:tab w:val="left" w:pos="1440"/>
        </w:tabs>
        <w:spacing w:before="120" w:after="120" w:line="360" w:lineRule="auto"/>
        <w:ind w:left="1440" w:hanging="360"/>
      </w:pPr>
      <w:r>
        <w:t>D.</w:t>
      </w:r>
      <w:r>
        <w:tab/>
      </w:r>
      <w:r w:rsidR="00CE04D1">
        <w:t>The Relationship between Status and Roles</w:t>
      </w:r>
      <w:r w:rsidR="00CE04D1">
        <w:tab/>
      </w:r>
    </w:p>
    <w:p w:rsidR="004D364A" w:rsidRDefault="004F7F6A" w:rsidP="009E1678">
      <w:pPr>
        <w:tabs>
          <w:tab w:val="left" w:pos="2880"/>
        </w:tabs>
        <w:spacing w:before="120" w:after="120" w:line="360" w:lineRule="auto"/>
        <w:ind w:left="2520" w:hanging="360"/>
      </w:pPr>
      <w:proofErr w:type="spellStart"/>
      <w:r>
        <w:t>i</w:t>
      </w:r>
      <w:proofErr w:type="spellEnd"/>
      <w:r>
        <w:t>.</w:t>
      </w:r>
      <w:r>
        <w:tab/>
      </w:r>
      <w:r w:rsidR="00CE04D1">
        <w:rPr>
          <w:i/>
        </w:rPr>
        <w:t>Roles</w:t>
      </w:r>
      <w:r w:rsidR="00CE04D1">
        <w:t xml:space="preserve"> are the expected behaviors, rights and obligations associated with a status</w:t>
      </w:r>
    </w:p>
    <w:p w:rsidR="004D364A" w:rsidRDefault="004F7F6A" w:rsidP="009E1678">
      <w:pPr>
        <w:tabs>
          <w:tab w:val="left" w:pos="2880"/>
        </w:tabs>
        <w:spacing w:before="120" w:after="120" w:line="360" w:lineRule="auto"/>
        <w:ind w:left="2880" w:hanging="360"/>
      </w:pPr>
      <w:r>
        <w:t>1.</w:t>
      </w:r>
      <w:r>
        <w:tab/>
      </w:r>
      <w:r w:rsidR="00CE04D1">
        <w:t xml:space="preserve">Roles define how each individual in an interaction </w:t>
      </w:r>
      <w:proofErr w:type="gramStart"/>
      <w:r w:rsidR="00CE04D1">
        <w:t>is expected</w:t>
      </w:r>
      <w:proofErr w:type="gramEnd"/>
      <w:r w:rsidR="00CE04D1">
        <w:t xml:space="preserve"> to act</w:t>
      </w:r>
    </w:p>
    <w:p w:rsidR="004D364A" w:rsidRDefault="004F7F6A" w:rsidP="009E1678">
      <w:pPr>
        <w:tabs>
          <w:tab w:val="left" w:pos="2160"/>
        </w:tabs>
        <w:spacing w:before="120" w:after="120" w:line="360" w:lineRule="auto"/>
        <w:ind w:left="2520" w:hanging="540"/>
      </w:pPr>
      <w:r>
        <w:t>ii.</w:t>
      </w:r>
      <w:r>
        <w:tab/>
      </w:r>
      <w:r w:rsidR="00CE04D1">
        <w:t xml:space="preserve">Statuses (positions) and roles (behavioral obligations of the status) form the link with other people in the social world because they </w:t>
      </w:r>
      <w:proofErr w:type="gramStart"/>
      <w:r w:rsidR="00CE04D1">
        <w:t>must be carried out</w:t>
      </w:r>
      <w:proofErr w:type="gramEnd"/>
      <w:r w:rsidR="00CE04D1">
        <w:t xml:space="preserve"> in relationships with others</w:t>
      </w:r>
    </w:p>
    <w:p w:rsidR="004D364A" w:rsidRDefault="004F7F6A" w:rsidP="009E1678">
      <w:pPr>
        <w:tabs>
          <w:tab w:val="left" w:pos="2160"/>
          <w:tab w:val="left" w:pos="2520"/>
        </w:tabs>
        <w:spacing w:before="120" w:after="120" w:line="360" w:lineRule="auto"/>
        <w:ind w:left="2160" w:hanging="180"/>
      </w:pPr>
      <w:r>
        <w:t>iii.</w:t>
      </w:r>
      <w:r>
        <w:tab/>
      </w:r>
      <w:r w:rsidR="00CE04D1">
        <w:t xml:space="preserve">Individuals also hold </w:t>
      </w:r>
      <w:r w:rsidR="00CE04D1">
        <w:rPr>
          <w:i/>
        </w:rPr>
        <w:t>formal and informal statuses</w:t>
      </w:r>
    </w:p>
    <w:p w:rsidR="004D364A" w:rsidRDefault="004F7F6A" w:rsidP="009E1678">
      <w:pPr>
        <w:tabs>
          <w:tab w:val="left" w:pos="2160"/>
          <w:tab w:val="left" w:pos="2520"/>
        </w:tabs>
        <w:spacing w:before="120" w:after="120" w:line="360" w:lineRule="auto"/>
        <w:ind w:left="2520" w:hanging="540"/>
      </w:pPr>
      <w:r>
        <w:t>iv.</w:t>
      </w:r>
      <w:r>
        <w:tab/>
      </w:r>
      <w:r w:rsidR="00CE04D1">
        <w:t xml:space="preserve">Statuses connect people and make them integral parts of </w:t>
      </w:r>
      <w:proofErr w:type="spellStart"/>
      <w:r w:rsidR="00CE04D1">
        <w:t>meso</w:t>
      </w:r>
      <w:proofErr w:type="spellEnd"/>
      <w:r w:rsidR="00FB2B87">
        <w:t>-</w:t>
      </w:r>
      <w:r w:rsidR="00CE04D1">
        <w:t xml:space="preserve"> and macro-level organizations</w:t>
      </w:r>
    </w:p>
    <w:p w:rsidR="004D364A" w:rsidRDefault="004F7F6A" w:rsidP="009E1678">
      <w:pPr>
        <w:tabs>
          <w:tab w:val="left" w:pos="1440"/>
        </w:tabs>
        <w:spacing w:before="120" w:after="120" w:line="360" w:lineRule="auto"/>
        <w:ind w:left="1440" w:hanging="360"/>
      </w:pPr>
      <w:r>
        <w:t>E.</w:t>
      </w:r>
      <w:r>
        <w:tab/>
      </w:r>
      <w:r w:rsidR="00CE04D1">
        <w:t>Role Strain and Role Conflict</w:t>
      </w:r>
    </w:p>
    <w:p w:rsidR="004D364A" w:rsidRDefault="004F7F6A" w:rsidP="009E1678">
      <w:pPr>
        <w:tabs>
          <w:tab w:val="left" w:pos="2520"/>
        </w:tabs>
        <w:spacing w:before="120" w:after="120" w:line="360" w:lineRule="auto"/>
        <w:ind w:left="2520" w:hanging="540"/>
      </w:pPr>
      <w:proofErr w:type="spellStart"/>
      <w:r>
        <w:lastRenderedPageBreak/>
        <w:t>i</w:t>
      </w:r>
      <w:proofErr w:type="spellEnd"/>
      <w:r>
        <w:t>.</w:t>
      </w:r>
      <w:r>
        <w:tab/>
      </w:r>
      <w:r w:rsidR="00CE04D1">
        <w:t>Because every status has role expectations, and because every person has multiple statuses, sometimes it is impossible to carry out all of our obligations</w:t>
      </w:r>
    </w:p>
    <w:p w:rsidR="004D364A" w:rsidRDefault="004F7F6A" w:rsidP="009E1678">
      <w:pPr>
        <w:tabs>
          <w:tab w:val="left" w:pos="2520"/>
        </w:tabs>
        <w:spacing w:before="120" w:after="120" w:line="360" w:lineRule="auto"/>
        <w:ind w:left="2520" w:hanging="540"/>
      </w:pPr>
      <w:r>
        <w:t>ii.</w:t>
      </w:r>
      <w:r>
        <w:tab/>
      </w:r>
      <w:r w:rsidR="00CE04D1">
        <w:rPr>
          <w:i/>
        </w:rPr>
        <w:t xml:space="preserve">Role strain </w:t>
      </w:r>
      <w:r w:rsidR="00CE04D1">
        <w:t xml:space="preserve">is tension between roles </w:t>
      </w:r>
      <w:r w:rsidR="00CE04D1">
        <w:rPr>
          <w:i/>
        </w:rPr>
        <w:t>within</w:t>
      </w:r>
      <w:r w:rsidR="00CE04D1">
        <w:t xml:space="preserve"> one status</w:t>
      </w:r>
    </w:p>
    <w:p w:rsidR="004D364A" w:rsidRDefault="004F7F6A" w:rsidP="009E1678">
      <w:pPr>
        <w:tabs>
          <w:tab w:val="left" w:pos="2160"/>
          <w:tab w:val="left" w:pos="2520"/>
        </w:tabs>
        <w:spacing w:before="120" w:after="120" w:line="360" w:lineRule="auto"/>
        <w:ind w:left="2160" w:hanging="180"/>
      </w:pPr>
      <w:r>
        <w:t>iii.</w:t>
      </w:r>
      <w:r>
        <w:tab/>
      </w:r>
      <w:r w:rsidR="00CE04D1">
        <w:rPr>
          <w:i/>
        </w:rPr>
        <w:t>Role conflict</w:t>
      </w:r>
      <w:r w:rsidR="00CE04D1">
        <w:t xml:space="preserve"> is conflict </w:t>
      </w:r>
      <w:r w:rsidR="00CE04D1">
        <w:rPr>
          <w:i/>
        </w:rPr>
        <w:t>between</w:t>
      </w:r>
      <w:r w:rsidR="00CE04D1">
        <w:t xml:space="preserve"> the roles of two or more statuses </w:t>
      </w:r>
    </w:p>
    <w:p w:rsidR="004D364A" w:rsidRDefault="004F7F6A" w:rsidP="009E1678">
      <w:pPr>
        <w:tabs>
          <w:tab w:val="left" w:pos="720"/>
          <w:tab w:val="left" w:pos="1170"/>
        </w:tabs>
        <w:spacing w:before="120" w:after="120" w:line="360" w:lineRule="auto"/>
        <w:ind w:left="720" w:hanging="180"/>
      </w:pPr>
      <w:r>
        <w:t>IV.</w:t>
      </w:r>
      <w:r>
        <w:tab/>
      </w:r>
      <w:r w:rsidR="00CE04D1">
        <w:t>Groups in Our Social World: The Micro-</w:t>
      </w:r>
      <w:proofErr w:type="spellStart"/>
      <w:r w:rsidR="00CE04D1">
        <w:t>Meso</w:t>
      </w:r>
      <w:proofErr w:type="spellEnd"/>
      <w:r w:rsidR="00CE04D1">
        <w:t xml:space="preserve"> Connection</w:t>
      </w:r>
    </w:p>
    <w:p w:rsidR="004D364A" w:rsidRDefault="004F7F6A" w:rsidP="009E1678">
      <w:pPr>
        <w:tabs>
          <w:tab w:val="left" w:pos="1440"/>
        </w:tabs>
        <w:spacing w:before="120" w:after="120" w:line="360" w:lineRule="auto"/>
        <w:ind w:left="1440" w:hanging="360"/>
      </w:pPr>
      <w:r>
        <w:t>A.</w:t>
      </w:r>
      <w:r>
        <w:tab/>
      </w:r>
      <w:r w:rsidR="00CE04D1">
        <w:t>Groups are necessary for protection, to obtain food, to manufacture goods, to get jobs done</w:t>
      </w:r>
    </w:p>
    <w:p w:rsidR="004D364A" w:rsidRDefault="004F7F6A" w:rsidP="009E1678">
      <w:pPr>
        <w:tabs>
          <w:tab w:val="left" w:pos="1440"/>
        </w:tabs>
        <w:spacing w:before="120" w:after="120" w:line="360" w:lineRule="auto"/>
        <w:ind w:left="1440" w:hanging="360"/>
      </w:pPr>
      <w:r>
        <w:t>B.</w:t>
      </w:r>
      <w:r>
        <w:tab/>
      </w:r>
      <w:r w:rsidR="00CE04D1">
        <w:t>Groups meet our social need for belonging and acceptance, support us, and place restrictions on us</w:t>
      </w:r>
    </w:p>
    <w:p w:rsidR="004D364A" w:rsidRDefault="004F7F6A" w:rsidP="009E1678">
      <w:pPr>
        <w:tabs>
          <w:tab w:val="left" w:pos="1440"/>
        </w:tabs>
        <w:spacing w:before="120" w:after="120" w:line="360" w:lineRule="auto"/>
        <w:ind w:left="1440" w:hanging="360"/>
      </w:pPr>
      <w:r>
        <w:t>C.</w:t>
      </w:r>
      <w:r>
        <w:tab/>
      </w:r>
      <w:r w:rsidR="00CE04D1">
        <w:rPr>
          <w:i/>
        </w:rPr>
        <w:t xml:space="preserve">Groups </w:t>
      </w:r>
      <w:r w:rsidR="00CE04D1">
        <w:t>are two or more people who interact with each other because of shared/common interests, goals, experiences, and needs</w:t>
      </w:r>
    </w:p>
    <w:p w:rsidR="004D364A" w:rsidRDefault="004F7F6A" w:rsidP="009E1678">
      <w:pPr>
        <w:tabs>
          <w:tab w:val="left" w:pos="2880"/>
        </w:tabs>
        <w:spacing w:before="120" w:after="120" w:line="360" w:lineRule="auto"/>
        <w:ind w:left="2880" w:hanging="900"/>
      </w:pPr>
      <w:proofErr w:type="spellStart"/>
      <w:r>
        <w:t>i</w:t>
      </w:r>
      <w:proofErr w:type="spellEnd"/>
      <w:r>
        <w:t>.</w:t>
      </w:r>
      <w:r>
        <w:tab/>
      </w:r>
      <w:r w:rsidR="00CE04D1">
        <w:t>Groups create a sense of belonging among members</w:t>
      </w:r>
    </w:p>
    <w:p w:rsidR="004D364A" w:rsidRDefault="004F7F6A" w:rsidP="009E1678">
      <w:pPr>
        <w:tabs>
          <w:tab w:val="left" w:pos="2160"/>
        </w:tabs>
        <w:spacing w:before="120" w:after="120" w:line="360" w:lineRule="auto"/>
        <w:ind w:left="2160" w:hanging="180"/>
      </w:pPr>
      <w:r>
        <w:t>ii.</w:t>
      </w:r>
      <w:r>
        <w:tab/>
      </w:r>
      <w:r w:rsidR="00CE04D1">
        <w:t>Groups share a common goal</w:t>
      </w:r>
    </w:p>
    <w:p w:rsidR="004D364A" w:rsidRDefault="004F7F6A" w:rsidP="009E1678">
      <w:pPr>
        <w:tabs>
          <w:tab w:val="left" w:pos="2160"/>
        </w:tabs>
        <w:spacing w:before="120" w:after="120" w:line="360" w:lineRule="auto"/>
        <w:ind w:left="2160" w:hanging="180"/>
      </w:pPr>
      <w:r>
        <w:t>iii.</w:t>
      </w:r>
      <w:r>
        <w:tab/>
      </w:r>
      <w:r w:rsidR="00CE04D1">
        <w:t>Members are in contact with one another</w:t>
      </w:r>
    </w:p>
    <w:p w:rsidR="004D364A" w:rsidRDefault="004F7F6A" w:rsidP="009E1678">
      <w:pPr>
        <w:tabs>
          <w:tab w:val="left" w:pos="2160"/>
        </w:tabs>
        <w:spacing w:before="120" w:after="120" w:line="360" w:lineRule="auto"/>
        <w:ind w:left="2880" w:hanging="900"/>
      </w:pPr>
      <w:r>
        <w:t>iv.</w:t>
      </w:r>
      <w:r>
        <w:tab/>
      </w:r>
      <w:r w:rsidR="00CE04D1">
        <w:t>Groups have defined membership and norms for adding new members</w:t>
      </w:r>
    </w:p>
    <w:p w:rsidR="004D364A" w:rsidRDefault="004F7F6A" w:rsidP="009E1678">
      <w:pPr>
        <w:tabs>
          <w:tab w:val="left" w:pos="2160"/>
        </w:tabs>
        <w:spacing w:before="120" w:after="120" w:line="360" w:lineRule="auto"/>
        <w:ind w:left="2160" w:hanging="180"/>
      </w:pPr>
      <w:r>
        <w:t>v.</w:t>
      </w:r>
      <w:r>
        <w:tab/>
      </w:r>
      <w:r w:rsidR="00CE04D1">
        <w:t>Groups provide rules for members’ behaviors</w:t>
      </w:r>
    </w:p>
    <w:p w:rsidR="004D364A" w:rsidRDefault="004F7F6A" w:rsidP="009E1678">
      <w:pPr>
        <w:tabs>
          <w:tab w:val="left" w:pos="1440"/>
        </w:tabs>
        <w:spacing w:before="120" w:after="120" w:line="360" w:lineRule="auto"/>
        <w:ind w:left="1440" w:hanging="360"/>
      </w:pPr>
      <w:r>
        <w:t>D.</w:t>
      </w:r>
      <w:r>
        <w:tab/>
      </w:r>
      <w:r w:rsidR="00CE04D1">
        <w:t>Groups form through a series of steps:</w:t>
      </w:r>
    </w:p>
    <w:p w:rsidR="004D364A" w:rsidRDefault="004F7F6A" w:rsidP="009E1678">
      <w:pPr>
        <w:tabs>
          <w:tab w:val="left" w:pos="2790"/>
        </w:tabs>
        <w:spacing w:before="120" w:after="120" w:line="360" w:lineRule="auto"/>
        <w:ind w:left="2700" w:hanging="720"/>
      </w:pPr>
      <w:proofErr w:type="spellStart"/>
      <w:r>
        <w:t>i</w:t>
      </w:r>
      <w:proofErr w:type="spellEnd"/>
      <w:r>
        <w:t>.</w:t>
      </w:r>
      <w:r>
        <w:tab/>
      </w:r>
      <w:r w:rsidR="00CE04D1">
        <w:t>Initial interaction between potential members</w:t>
      </w:r>
    </w:p>
    <w:p w:rsidR="004D364A" w:rsidRDefault="000A1C6E" w:rsidP="009E1678">
      <w:pPr>
        <w:tabs>
          <w:tab w:val="left" w:pos="2880"/>
        </w:tabs>
        <w:spacing w:before="120" w:after="120" w:line="360" w:lineRule="auto"/>
        <w:ind w:left="2880" w:hanging="360"/>
      </w:pPr>
      <w:r>
        <w:tab/>
      </w:r>
      <w:r w:rsidR="004F7F6A">
        <w:t>1.</w:t>
      </w:r>
      <w:r w:rsidR="004F7F6A">
        <w:tab/>
      </w:r>
      <w:r w:rsidR="00CE04D1">
        <w:t>Possible members will form groups when membership is rewarding and meets members’ needs</w:t>
      </w:r>
    </w:p>
    <w:p w:rsidR="004D364A" w:rsidRDefault="004F7F6A" w:rsidP="009E1678">
      <w:pPr>
        <w:tabs>
          <w:tab w:val="left" w:pos="2160"/>
        </w:tabs>
        <w:spacing w:before="120" w:after="120" w:line="360" w:lineRule="auto"/>
        <w:ind w:left="2160" w:hanging="180"/>
      </w:pPr>
      <w:r>
        <w:t>ii.</w:t>
      </w:r>
      <w:r>
        <w:tab/>
      </w:r>
      <w:r w:rsidR="00CE04D1">
        <w:t>A collective goal emerges</w:t>
      </w:r>
    </w:p>
    <w:p w:rsidR="004D364A" w:rsidRDefault="004F7F6A" w:rsidP="009E1678">
      <w:pPr>
        <w:tabs>
          <w:tab w:val="left" w:pos="2160"/>
        </w:tabs>
        <w:spacing w:before="120" w:after="120" w:line="360" w:lineRule="auto"/>
        <w:ind w:left="2160" w:hanging="180"/>
      </w:pPr>
      <w:r>
        <w:t>iii.</w:t>
      </w:r>
      <w:r>
        <w:tab/>
      </w:r>
      <w:r w:rsidR="00CE04D1">
        <w:t>Groups attempt to expand their collective goals by building membership and pursuing new goals</w:t>
      </w:r>
    </w:p>
    <w:p w:rsidR="004D364A" w:rsidRDefault="004F7F6A" w:rsidP="009E1678">
      <w:pPr>
        <w:tabs>
          <w:tab w:val="left" w:pos="1440"/>
        </w:tabs>
        <w:spacing w:before="120" w:after="120" w:line="360" w:lineRule="auto"/>
        <w:ind w:left="1440" w:hanging="360"/>
      </w:pPr>
      <w:r>
        <w:t>E.</w:t>
      </w:r>
      <w:r>
        <w:tab/>
      </w:r>
      <w:r w:rsidR="00CE04D1">
        <w:t>The Importance of Groups for the Individual</w:t>
      </w:r>
    </w:p>
    <w:p w:rsidR="004D364A" w:rsidRDefault="004F7F6A" w:rsidP="009E1678">
      <w:pPr>
        <w:tabs>
          <w:tab w:val="left" w:pos="2520"/>
        </w:tabs>
        <w:spacing w:before="120" w:after="120" w:line="360" w:lineRule="auto"/>
        <w:ind w:left="2610" w:hanging="630"/>
      </w:pPr>
      <w:proofErr w:type="spellStart"/>
      <w:r>
        <w:t>i</w:t>
      </w:r>
      <w:proofErr w:type="spellEnd"/>
      <w:r>
        <w:t>.</w:t>
      </w:r>
      <w:r>
        <w:tab/>
      </w:r>
      <w:r w:rsidR="00CE04D1">
        <w:t xml:space="preserve">Groups establish our place in the social world and provide </w:t>
      </w:r>
      <w:proofErr w:type="gramStart"/>
      <w:r w:rsidR="00CE04D1">
        <w:t>us with support and a sense of being</w:t>
      </w:r>
      <w:proofErr w:type="gramEnd"/>
    </w:p>
    <w:p w:rsidR="004D364A" w:rsidRDefault="004F7F6A" w:rsidP="009E1678">
      <w:pPr>
        <w:tabs>
          <w:tab w:val="left" w:pos="2070"/>
        </w:tabs>
        <w:spacing w:before="120" w:after="120" w:line="360" w:lineRule="auto"/>
        <w:ind w:left="2520" w:hanging="540"/>
      </w:pPr>
      <w:r>
        <w:lastRenderedPageBreak/>
        <w:t>ii.</w:t>
      </w:r>
      <w:r>
        <w:tab/>
      </w:r>
      <w:r w:rsidR="00CE04D1">
        <w:t>Issues specific to our need for groups are:</w:t>
      </w:r>
    </w:p>
    <w:p w:rsidR="004D364A" w:rsidRDefault="004F7F6A" w:rsidP="009E1678">
      <w:pPr>
        <w:tabs>
          <w:tab w:val="left" w:pos="2880"/>
        </w:tabs>
        <w:spacing w:before="120" w:after="120" w:line="360" w:lineRule="auto"/>
        <w:ind w:left="2880" w:hanging="360"/>
      </w:pPr>
      <w:r>
        <w:t>1.</w:t>
      </w:r>
      <w:r>
        <w:tab/>
      </w:r>
      <w:r w:rsidR="00CE04D1">
        <w:rPr>
          <w:i/>
        </w:rPr>
        <w:t xml:space="preserve">Anomie </w:t>
      </w:r>
      <w:r w:rsidR="00CE04D1">
        <w:t>or a state of normlessness</w:t>
      </w:r>
    </w:p>
    <w:p w:rsidR="004D364A" w:rsidRDefault="004F7F6A" w:rsidP="009E1678">
      <w:pPr>
        <w:tabs>
          <w:tab w:val="left" w:pos="3600"/>
        </w:tabs>
        <w:spacing w:before="120" w:after="120" w:line="360" w:lineRule="auto"/>
        <w:ind w:left="3600" w:hanging="360"/>
      </w:pPr>
      <w:r>
        <w:t>a.</w:t>
      </w:r>
      <w:r>
        <w:tab/>
      </w:r>
      <w:r w:rsidR="00CE04D1">
        <w:t>Rapid social change or conflict can cause the norms for behavior in society to break down</w:t>
      </w:r>
    </w:p>
    <w:p w:rsidR="004D364A" w:rsidRDefault="004F7F6A" w:rsidP="009E1678">
      <w:pPr>
        <w:tabs>
          <w:tab w:val="left" w:pos="2880"/>
        </w:tabs>
        <w:spacing w:before="120" w:after="120" w:line="360" w:lineRule="auto"/>
        <w:ind w:left="2880" w:hanging="360"/>
      </w:pPr>
      <w:r>
        <w:t>2.</w:t>
      </w:r>
      <w:r>
        <w:tab/>
      </w:r>
      <w:r w:rsidR="00CE04D1">
        <w:t>Suicide</w:t>
      </w:r>
    </w:p>
    <w:p w:rsidR="004D364A" w:rsidRDefault="004F7F6A" w:rsidP="009E1678">
      <w:pPr>
        <w:tabs>
          <w:tab w:val="left" w:pos="3600"/>
        </w:tabs>
        <w:spacing w:before="120" w:after="120" w:line="360" w:lineRule="auto"/>
        <w:ind w:left="3600" w:hanging="360"/>
      </w:pPr>
      <w:r>
        <w:t>a.</w:t>
      </w:r>
      <w:r>
        <w:tab/>
      </w:r>
      <w:r w:rsidR="00CE04D1">
        <w:t xml:space="preserve">The degree to which an individual </w:t>
      </w:r>
      <w:proofErr w:type="gramStart"/>
      <w:r w:rsidR="00CE04D1">
        <w:t>was integrated</w:t>
      </w:r>
      <w:proofErr w:type="gramEnd"/>
      <w:r w:rsidR="00CE04D1">
        <w:t xml:space="preserve"> into the group or the degree of social bonds with others can predict suicide</w:t>
      </w:r>
    </w:p>
    <w:p w:rsidR="004D364A" w:rsidRDefault="004F7F6A" w:rsidP="009E1678">
      <w:pPr>
        <w:tabs>
          <w:tab w:val="left" w:pos="3600"/>
        </w:tabs>
        <w:spacing w:before="120" w:after="120" w:line="360" w:lineRule="auto"/>
        <w:ind w:left="3600" w:hanging="360"/>
      </w:pPr>
      <w:r>
        <w:t>b.</w:t>
      </w:r>
      <w:r>
        <w:tab/>
      </w:r>
      <w:r w:rsidR="00CE04D1">
        <w:t>Durkheim found three types of suicide, predicted by levels of social integration:</w:t>
      </w:r>
    </w:p>
    <w:p w:rsidR="004D364A" w:rsidRDefault="004F7F6A" w:rsidP="009E1678">
      <w:pPr>
        <w:tabs>
          <w:tab w:val="left" w:pos="4320"/>
        </w:tabs>
        <w:spacing w:before="120" w:after="120" w:line="360" w:lineRule="auto"/>
        <w:ind w:left="4320" w:hanging="180"/>
      </w:pPr>
      <w:proofErr w:type="spellStart"/>
      <w:r>
        <w:t>i</w:t>
      </w:r>
      <w:proofErr w:type="spellEnd"/>
      <w:r>
        <w:t>.</w:t>
      </w:r>
      <w:r>
        <w:tab/>
      </w:r>
      <w:r w:rsidR="00CE04D1">
        <w:rPr>
          <w:i/>
        </w:rPr>
        <w:t>Egoistic suicide</w:t>
      </w:r>
      <w:r w:rsidR="00CE04D1">
        <w:t xml:space="preserve"> results from little social bond to the group or society; the result of personal despair</w:t>
      </w:r>
    </w:p>
    <w:p w:rsidR="004D364A" w:rsidRDefault="004F7F6A" w:rsidP="009E1678">
      <w:pPr>
        <w:tabs>
          <w:tab w:val="left" w:pos="5040"/>
        </w:tabs>
        <w:spacing w:before="120" w:after="120" w:line="360" w:lineRule="auto"/>
        <w:ind w:left="5040" w:hanging="360"/>
      </w:pPr>
      <w:r>
        <w:t>1.</w:t>
      </w:r>
      <w:r>
        <w:tab/>
      </w:r>
      <w:r w:rsidR="00CE04D1">
        <w:t>Our common notion of suicide</w:t>
      </w:r>
    </w:p>
    <w:p w:rsidR="004D364A" w:rsidRDefault="004F7F6A" w:rsidP="009E1678">
      <w:pPr>
        <w:tabs>
          <w:tab w:val="left" w:pos="4320"/>
        </w:tabs>
        <w:spacing w:before="120" w:after="120" w:line="360" w:lineRule="auto"/>
        <w:ind w:left="4680" w:hanging="540"/>
      </w:pPr>
      <w:r>
        <w:t>ii.</w:t>
      </w:r>
      <w:r>
        <w:tab/>
      </w:r>
      <w:r w:rsidR="00CE04D1">
        <w:rPr>
          <w:i/>
        </w:rPr>
        <w:t>Anomic suicide</w:t>
      </w:r>
      <w:r w:rsidR="00CE04D1">
        <w:t xml:space="preserve"> occurs when a society or one of its parts is in disorder or turmoil and lacks clear norms and guidelines for social behavior</w:t>
      </w:r>
    </w:p>
    <w:p w:rsidR="004D364A" w:rsidRDefault="004F7F6A" w:rsidP="009E1678">
      <w:pPr>
        <w:tabs>
          <w:tab w:val="left" w:pos="4320"/>
        </w:tabs>
        <w:spacing w:before="120" w:after="120" w:line="360" w:lineRule="auto"/>
        <w:ind w:left="4680" w:hanging="540"/>
      </w:pPr>
      <w:r>
        <w:t>iii.</w:t>
      </w:r>
      <w:r>
        <w:tab/>
      </w:r>
      <w:r w:rsidR="00CE04D1">
        <w:rPr>
          <w:i/>
        </w:rPr>
        <w:t>Altruistic suicide</w:t>
      </w:r>
      <w:r w:rsidR="00CE04D1">
        <w:t xml:space="preserve"> occurs when such a strong bond or group obligation exists that the individual is willing to die for the group</w:t>
      </w:r>
    </w:p>
    <w:p w:rsidR="004D364A" w:rsidRDefault="004F7F6A" w:rsidP="009E1678">
      <w:pPr>
        <w:tabs>
          <w:tab w:val="left" w:pos="1440"/>
        </w:tabs>
        <w:spacing w:before="120" w:after="120" w:line="360" w:lineRule="auto"/>
        <w:ind w:left="1440" w:hanging="360"/>
      </w:pPr>
      <w:r>
        <w:t>F.</w:t>
      </w:r>
      <w:r>
        <w:tab/>
      </w:r>
      <w:r w:rsidR="00CE04D1">
        <w:t>Types of Groups</w:t>
      </w:r>
    </w:p>
    <w:p w:rsidR="004D364A" w:rsidRDefault="004F7F6A" w:rsidP="009E1678">
      <w:pPr>
        <w:tabs>
          <w:tab w:val="left" w:pos="2160"/>
        </w:tabs>
        <w:spacing w:before="120" w:after="120" w:line="360" w:lineRule="auto"/>
        <w:ind w:left="2160" w:hanging="180"/>
      </w:pPr>
      <w:proofErr w:type="spellStart"/>
      <w:r>
        <w:t>i</w:t>
      </w:r>
      <w:proofErr w:type="spellEnd"/>
      <w:r>
        <w:t>.</w:t>
      </w:r>
      <w:r>
        <w:tab/>
      </w:r>
      <w:r w:rsidR="00CE04D1">
        <w:rPr>
          <w:i/>
        </w:rPr>
        <w:t>Primary groups</w:t>
      </w:r>
      <w:r w:rsidR="00CE04D1">
        <w:t xml:space="preserve"> are groups with close contacts between members who maintain lasting personal relationships</w:t>
      </w:r>
    </w:p>
    <w:p w:rsidR="004D364A" w:rsidRDefault="004F7F6A" w:rsidP="009E1678">
      <w:pPr>
        <w:tabs>
          <w:tab w:val="left" w:pos="2880"/>
        </w:tabs>
        <w:spacing w:before="120" w:after="120" w:line="360" w:lineRule="auto"/>
        <w:ind w:left="2880" w:hanging="360"/>
      </w:pPr>
      <w:r>
        <w:t>1.</w:t>
      </w:r>
      <w:r>
        <w:tab/>
      </w:r>
      <w:r w:rsidR="00CE04D1">
        <w:t>Characteristics of primary groups:</w:t>
      </w:r>
    </w:p>
    <w:p w:rsidR="004D364A" w:rsidRDefault="004F7F6A" w:rsidP="009E1678">
      <w:pPr>
        <w:tabs>
          <w:tab w:val="left" w:pos="3600"/>
        </w:tabs>
        <w:spacing w:before="120" w:after="120" w:line="360" w:lineRule="auto"/>
        <w:ind w:left="3600" w:hanging="360"/>
      </w:pPr>
      <w:r>
        <w:t>a.</w:t>
      </w:r>
      <w:r>
        <w:tab/>
      </w:r>
      <w:r w:rsidR="00CE04D1">
        <w:t>There is a strong sense of belonging and shared identity in primary groups</w:t>
      </w:r>
    </w:p>
    <w:p w:rsidR="004D364A" w:rsidRDefault="004F7F6A" w:rsidP="009E1678">
      <w:pPr>
        <w:tabs>
          <w:tab w:val="left" w:pos="3600"/>
        </w:tabs>
        <w:spacing w:before="120" w:after="120" w:line="360" w:lineRule="auto"/>
        <w:ind w:left="3600" w:hanging="360"/>
      </w:pPr>
      <w:r>
        <w:t>b.</w:t>
      </w:r>
      <w:r>
        <w:tab/>
      </w:r>
      <w:r w:rsidR="00CE04D1">
        <w:t>Group members also have strong loyalty in primary groups</w:t>
      </w:r>
    </w:p>
    <w:p w:rsidR="004D364A" w:rsidRDefault="004F7F6A" w:rsidP="009E1678">
      <w:pPr>
        <w:tabs>
          <w:tab w:val="left" w:pos="3600"/>
        </w:tabs>
        <w:spacing w:before="120" w:after="120" w:line="360" w:lineRule="auto"/>
        <w:ind w:left="3600" w:hanging="360"/>
      </w:pPr>
      <w:r>
        <w:t>c.</w:t>
      </w:r>
      <w:r>
        <w:tab/>
      </w:r>
      <w:r w:rsidR="00CE04D1">
        <w:t>Individuals allow the primary group’s expectations to influence the activities they choose to pursue</w:t>
      </w:r>
    </w:p>
    <w:p w:rsidR="004D364A" w:rsidRDefault="004F7F6A" w:rsidP="009E1678">
      <w:pPr>
        <w:tabs>
          <w:tab w:val="left" w:pos="3600"/>
        </w:tabs>
        <w:spacing w:before="120" w:after="120" w:line="360" w:lineRule="auto"/>
        <w:ind w:left="3600" w:hanging="360"/>
      </w:pPr>
      <w:r>
        <w:lastRenderedPageBreak/>
        <w:t>d.</w:t>
      </w:r>
      <w:r>
        <w:tab/>
      </w:r>
      <w:r w:rsidR="00CE04D1">
        <w:t>Belonging is the main reason for membership (versus accomplishing)</w:t>
      </w:r>
    </w:p>
    <w:p w:rsidR="004D364A" w:rsidRDefault="004F7F6A" w:rsidP="009E1678">
      <w:pPr>
        <w:tabs>
          <w:tab w:val="left" w:pos="3600"/>
        </w:tabs>
        <w:spacing w:before="120" w:after="120" w:line="360" w:lineRule="auto"/>
        <w:ind w:left="3600" w:hanging="360"/>
      </w:pPr>
      <w:r>
        <w:t>e.</w:t>
      </w:r>
      <w:r>
        <w:tab/>
      </w:r>
      <w:r w:rsidR="00CE04D1">
        <w:t xml:space="preserve">Primary groups have </w:t>
      </w:r>
      <w:r w:rsidR="00CE04D1">
        <w:rPr>
          <w:i/>
        </w:rPr>
        <w:t>intrinsic value</w:t>
      </w:r>
    </w:p>
    <w:p w:rsidR="004D364A" w:rsidRDefault="004F7F6A" w:rsidP="009E1678">
      <w:pPr>
        <w:tabs>
          <w:tab w:val="left" w:pos="4320"/>
        </w:tabs>
        <w:spacing w:before="120" w:after="120" w:line="360" w:lineRule="auto"/>
        <w:ind w:left="4320" w:hanging="180"/>
      </w:pPr>
      <w:proofErr w:type="spellStart"/>
      <w:r>
        <w:t>i</w:t>
      </w:r>
      <w:proofErr w:type="spellEnd"/>
      <w:r>
        <w:t>.</w:t>
      </w:r>
      <w:r>
        <w:tab/>
      </w:r>
      <w:r w:rsidR="00CE04D1">
        <w:t>Not for utilitarian values, like making money</w:t>
      </w:r>
    </w:p>
    <w:p w:rsidR="004D364A" w:rsidRDefault="004F7F6A" w:rsidP="009E1678">
      <w:pPr>
        <w:tabs>
          <w:tab w:val="left" w:pos="2160"/>
        </w:tabs>
        <w:spacing w:before="120" w:after="120" w:line="360" w:lineRule="auto"/>
        <w:ind w:left="2520" w:hanging="540"/>
      </w:pPr>
      <w:r>
        <w:t>ii.</w:t>
      </w:r>
      <w:r>
        <w:tab/>
      </w:r>
      <w:r w:rsidR="00CE04D1">
        <w:rPr>
          <w:i/>
        </w:rPr>
        <w:t>Secondary groups</w:t>
      </w:r>
      <w:r w:rsidR="00CE04D1">
        <w:t xml:space="preserve"> are groups with formal, impersonal, businesslike relationships between members</w:t>
      </w:r>
    </w:p>
    <w:p w:rsidR="004D364A" w:rsidRDefault="004F7F6A" w:rsidP="009E1678">
      <w:pPr>
        <w:tabs>
          <w:tab w:val="left" w:pos="2880"/>
        </w:tabs>
        <w:spacing w:before="120" w:after="120" w:line="360" w:lineRule="auto"/>
        <w:ind w:left="2880" w:hanging="360"/>
      </w:pPr>
      <w:r>
        <w:t>1.</w:t>
      </w:r>
      <w:r>
        <w:tab/>
      </w:r>
      <w:r w:rsidR="00CE04D1">
        <w:t>Characteristics of secondary groups:</w:t>
      </w:r>
    </w:p>
    <w:p w:rsidR="004D364A" w:rsidRDefault="004F7F6A" w:rsidP="009E1678">
      <w:pPr>
        <w:tabs>
          <w:tab w:val="left" w:pos="3600"/>
        </w:tabs>
        <w:spacing w:before="120" w:after="120" w:line="360" w:lineRule="auto"/>
        <w:ind w:left="3600" w:hanging="360"/>
      </w:pPr>
      <w:r>
        <w:t>a.</w:t>
      </w:r>
      <w:r>
        <w:tab/>
      </w:r>
      <w:r w:rsidR="00CE04D1">
        <w:t>Large membership base</w:t>
      </w:r>
    </w:p>
    <w:p w:rsidR="004D364A" w:rsidRDefault="004F7F6A" w:rsidP="009E1678">
      <w:pPr>
        <w:tabs>
          <w:tab w:val="left" w:pos="3600"/>
        </w:tabs>
        <w:spacing w:before="120" w:after="120" w:line="360" w:lineRule="auto"/>
        <w:ind w:left="3600" w:hanging="360"/>
      </w:pPr>
      <w:r>
        <w:t>b.</w:t>
      </w:r>
      <w:r>
        <w:tab/>
      </w:r>
      <w:r w:rsidR="00CE04D1">
        <w:t>Task-oriented with a specific purpose to achieve or with focus on accomplishing a goal</w:t>
      </w:r>
    </w:p>
    <w:p w:rsidR="004D364A" w:rsidRDefault="004F7F6A" w:rsidP="009E1678">
      <w:pPr>
        <w:tabs>
          <w:tab w:val="left" w:pos="3600"/>
        </w:tabs>
        <w:spacing w:before="120" w:after="120" w:line="360" w:lineRule="auto"/>
        <w:ind w:left="3600" w:hanging="360"/>
      </w:pPr>
      <w:r>
        <w:t>c.</w:t>
      </w:r>
      <w:r>
        <w:tab/>
      </w:r>
      <w:r w:rsidR="00CE04D1">
        <w:t>Relationships based on accomplishing required tasks and achieving the goals of the group</w:t>
      </w:r>
    </w:p>
    <w:p w:rsidR="004D364A" w:rsidRDefault="004F7F6A" w:rsidP="009E1678">
      <w:pPr>
        <w:tabs>
          <w:tab w:val="left" w:pos="3600"/>
        </w:tabs>
        <w:spacing w:before="120" w:after="120" w:line="360" w:lineRule="auto"/>
        <w:ind w:left="3600" w:hanging="360"/>
      </w:pPr>
      <w:r>
        <w:t>d.</w:t>
      </w:r>
      <w:r>
        <w:tab/>
      </w:r>
      <w:r w:rsidR="00CE04D1">
        <w:t>A clear division of labor exists among members</w:t>
      </w:r>
    </w:p>
    <w:p w:rsidR="004D364A" w:rsidRDefault="004F7F6A" w:rsidP="009E1678">
      <w:pPr>
        <w:tabs>
          <w:tab w:val="left" w:pos="3600"/>
        </w:tabs>
        <w:spacing w:before="120" w:after="120" w:line="360" w:lineRule="auto"/>
        <w:ind w:left="3600" w:hanging="360"/>
      </w:pPr>
      <w:r>
        <w:t>e.</w:t>
      </w:r>
      <w:r>
        <w:tab/>
      </w:r>
      <w:r w:rsidR="00CE04D1">
        <w:t>Members often use specialized communication to interact with one another</w:t>
      </w:r>
    </w:p>
    <w:p w:rsidR="004D364A" w:rsidRDefault="004F7F6A" w:rsidP="009E1678">
      <w:pPr>
        <w:tabs>
          <w:tab w:val="left" w:pos="3600"/>
        </w:tabs>
        <w:spacing w:before="120" w:after="120" w:line="360" w:lineRule="auto"/>
        <w:ind w:left="3600" w:hanging="360"/>
      </w:pPr>
      <w:r>
        <w:t>f.</w:t>
      </w:r>
      <w:r>
        <w:tab/>
      </w:r>
      <w:r w:rsidR="00CE04D1">
        <w:t>Membership can be short-term or long lasting</w:t>
      </w:r>
    </w:p>
    <w:p w:rsidR="004D364A" w:rsidRDefault="004F7F6A" w:rsidP="009E1678">
      <w:pPr>
        <w:tabs>
          <w:tab w:val="left" w:pos="2160"/>
        </w:tabs>
        <w:spacing w:before="120" w:after="120" w:line="360" w:lineRule="auto"/>
        <w:ind w:left="2520" w:hanging="540"/>
      </w:pPr>
      <w:r>
        <w:t>iii.</w:t>
      </w:r>
      <w:r>
        <w:tab/>
      </w:r>
      <w:r w:rsidR="00CE04D1">
        <w:rPr>
          <w:i/>
        </w:rPr>
        <w:t>Reference groups</w:t>
      </w:r>
      <w:r w:rsidR="00CE04D1">
        <w:t xml:space="preserve"> are groups composed of members who act as role models to one another and establish standards against which members measure their conduct</w:t>
      </w:r>
    </w:p>
    <w:p w:rsidR="004D364A" w:rsidRDefault="004F7F6A" w:rsidP="009E1678">
      <w:pPr>
        <w:tabs>
          <w:tab w:val="left" w:pos="2880"/>
        </w:tabs>
        <w:spacing w:before="120" w:after="120" w:line="360" w:lineRule="auto"/>
        <w:ind w:left="2880" w:hanging="360"/>
      </w:pPr>
      <w:r>
        <w:t>1.</w:t>
      </w:r>
      <w:r>
        <w:tab/>
      </w:r>
      <w:r w:rsidR="00CE04D1">
        <w:t>Individuals look to reference groups to set guidelines for behavior and decision</w:t>
      </w:r>
      <w:r w:rsidR="00AD33E9">
        <w:t>-</w:t>
      </w:r>
      <w:r w:rsidR="00CE04D1">
        <w:t>making</w:t>
      </w:r>
    </w:p>
    <w:p w:rsidR="004D364A" w:rsidRDefault="004F7F6A" w:rsidP="009E1678">
      <w:pPr>
        <w:tabs>
          <w:tab w:val="left" w:pos="2880"/>
        </w:tabs>
        <w:spacing w:before="120" w:after="120" w:line="360" w:lineRule="auto"/>
        <w:ind w:left="2880" w:hanging="360"/>
      </w:pPr>
      <w:r>
        <w:t>2.</w:t>
      </w:r>
      <w:r>
        <w:tab/>
      </w:r>
      <w:r w:rsidR="00CE04D1">
        <w:t>Individuals do not have to be members of their reference groups or for their standards to influence potential members</w:t>
      </w:r>
    </w:p>
    <w:p w:rsidR="004D364A" w:rsidRDefault="004F7F6A" w:rsidP="009E1678">
      <w:pPr>
        <w:tabs>
          <w:tab w:val="left" w:pos="2160"/>
        </w:tabs>
        <w:spacing w:before="120" w:after="120" w:line="360" w:lineRule="auto"/>
        <w:ind w:left="2520" w:hanging="540"/>
      </w:pPr>
      <w:r>
        <w:t>iv.</w:t>
      </w:r>
      <w:r>
        <w:tab/>
      </w:r>
      <w:r w:rsidR="00CE04D1">
        <w:rPr>
          <w:i/>
        </w:rPr>
        <w:t xml:space="preserve">Peer groups </w:t>
      </w:r>
      <w:r w:rsidR="00CE04D1">
        <w:t>are people who share similar age or social status; they can also serve as reference groups</w:t>
      </w:r>
    </w:p>
    <w:p w:rsidR="004D364A" w:rsidRDefault="004F7F6A" w:rsidP="009E1678">
      <w:pPr>
        <w:tabs>
          <w:tab w:val="left" w:pos="2160"/>
        </w:tabs>
        <w:spacing w:before="120" w:after="120" w:line="360" w:lineRule="auto"/>
        <w:ind w:left="2520" w:hanging="540"/>
      </w:pPr>
      <w:r>
        <w:t>v.</w:t>
      </w:r>
      <w:r>
        <w:tab/>
      </w:r>
      <w:r w:rsidR="00CE04D1">
        <w:rPr>
          <w:i/>
        </w:rPr>
        <w:t xml:space="preserve">In-groups </w:t>
      </w:r>
      <w:r w:rsidR="00CE04D1">
        <w:t>are groups to which individuals feel a sense of loyalty and belonging</w:t>
      </w:r>
    </w:p>
    <w:p w:rsidR="004D364A" w:rsidRDefault="004F7F6A" w:rsidP="009E1678">
      <w:pPr>
        <w:tabs>
          <w:tab w:val="left" w:pos="2880"/>
        </w:tabs>
        <w:spacing w:before="120" w:after="120" w:line="360" w:lineRule="auto"/>
        <w:ind w:left="2880" w:hanging="360"/>
      </w:pPr>
      <w:r>
        <w:t>1.</w:t>
      </w:r>
      <w:r>
        <w:tab/>
      </w:r>
      <w:r w:rsidR="00CE04D1">
        <w:t>In-groups can also serve as a reference group</w:t>
      </w:r>
    </w:p>
    <w:p w:rsidR="004D364A" w:rsidRDefault="004F7F6A" w:rsidP="009E1678">
      <w:pPr>
        <w:tabs>
          <w:tab w:val="left" w:pos="2880"/>
        </w:tabs>
        <w:spacing w:before="120" w:after="120" w:line="360" w:lineRule="auto"/>
        <w:ind w:left="2880" w:hanging="360"/>
      </w:pPr>
      <w:r>
        <w:lastRenderedPageBreak/>
        <w:t>2.</w:t>
      </w:r>
      <w:r>
        <w:tab/>
      </w:r>
      <w:r w:rsidR="00CE04D1">
        <w:t>People judge others according to their own in-group identity</w:t>
      </w:r>
    </w:p>
    <w:p w:rsidR="004D364A" w:rsidRDefault="004F7F6A" w:rsidP="009E1678">
      <w:pPr>
        <w:tabs>
          <w:tab w:val="left" w:pos="2160"/>
        </w:tabs>
        <w:spacing w:before="120" w:after="120" w:line="360" w:lineRule="auto"/>
        <w:ind w:left="2520" w:hanging="540"/>
      </w:pPr>
      <w:r>
        <w:t>vi.</w:t>
      </w:r>
      <w:r>
        <w:tab/>
      </w:r>
      <w:r w:rsidR="00CE04D1">
        <w:rPr>
          <w:i/>
        </w:rPr>
        <w:t>Out-groups</w:t>
      </w:r>
      <w:r w:rsidR="00CE04D1">
        <w:t xml:space="preserve"> are groups to which individuals do not belong, but that exists in competition or opposition to an in-group</w:t>
      </w:r>
    </w:p>
    <w:p w:rsidR="004D364A" w:rsidRDefault="004F7F6A" w:rsidP="009E1678">
      <w:pPr>
        <w:tabs>
          <w:tab w:val="left" w:pos="2880"/>
        </w:tabs>
        <w:spacing w:before="120" w:after="120" w:line="360" w:lineRule="auto"/>
        <w:ind w:left="2880" w:hanging="360"/>
      </w:pPr>
      <w:r>
        <w:t>1.</w:t>
      </w:r>
      <w:r>
        <w:tab/>
      </w:r>
      <w:r w:rsidR="00CE04D1">
        <w:t xml:space="preserve">Out-groups </w:t>
      </w:r>
      <w:proofErr w:type="gramStart"/>
      <w:r w:rsidR="00CE04D1">
        <w:t>are often perceived</w:t>
      </w:r>
      <w:proofErr w:type="gramEnd"/>
      <w:r w:rsidR="00CE04D1">
        <w:t xml:space="preserve"> as an outside threat or with hostility</w:t>
      </w:r>
    </w:p>
    <w:p w:rsidR="004D364A" w:rsidRDefault="004F7F6A" w:rsidP="009E1678">
      <w:pPr>
        <w:tabs>
          <w:tab w:val="left" w:pos="2880"/>
        </w:tabs>
        <w:spacing w:before="120" w:after="120" w:line="360" w:lineRule="auto"/>
        <w:ind w:left="2880" w:hanging="360"/>
      </w:pPr>
      <w:r>
        <w:t>2.</w:t>
      </w:r>
      <w:r>
        <w:tab/>
      </w:r>
      <w:r w:rsidR="00CE04D1">
        <w:t>Out-groups help to create solidarity among in-group members</w:t>
      </w:r>
    </w:p>
    <w:p w:rsidR="004D364A" w:rsidRDefault="004F7F6A" w:rsidP="009E1678">
      <w:pPr>
        <w:tabs>
          <w:tab w:val="left" w:pos="720"/>
        </w:tabs>
        <w:spacing w:before="120" w:after="120" w:line="360" w:lineRule="auto"/>
        <w:ind w:left="720" w:hanging="180"/>
      </w:pPr>
      <w:r>
        <w:t>V.</w:t>
      </w:r>
      <w:r>
        <w:tab/>
      </w:r>
      <w:r w:rsidR="00CE04D1">
        <w:t>Modern Organizations and Their Evolution</w:t>
      </w:r>
    </w:p>
    <w:p w:rsidR="004D364A" w:rsidRDefault="004F7F6A" w:rsidP="009E1678">
      <w:pPr>
        <w:tabs>
          <w:tab w:val="left" w:pos="1440"/>
        </w:tabs>
        <w:spacing w:before="120" w:after="120" w:line="360" w:lineRule="auto"/>
        <w:ind w:left="1440" w:hanging="360"/>
      </w:pPr>
      <w:r>
        <w:t>A.</w:t>
      </w:r>
      <w:r>
        <w:tab/>
      </w:r>
      <w:r w:rsidR="00CE04D1">
        <w:t xml:space="preserve">We have statuses and roles in each group, and </w:t>
      </w:r>
      <w:proofErr w:type="gramStart"/>
      <w:r w:rsidR="00CE04D1">
        <w:t>these link</w:t>
      </w:r>
      <w:proofErr w:type="gramEnd"/>
      <w:r w:rsidR="00CE04D1">
        <w:t xml:space="preserve"> us to networks and the larger social world</w:t>
      </w:r>
    </w:p>
    <w:p w:rsidR="004D364A" w:rsidRDefault="004F7F6A" w:rsidP="009E1678">
      <w:pPr>
        <w:tabs>
          <w:tab w:val="left" w:pos="1440"/>
        </w:tabs>
        <w:spacing w:before="120" w:after="120" w:line="360" w:lineRule="auto"/>
        <w:ind w:left="1440" w:hanging="360"/>
      </w:pPr>
      <w:r>
        <w:t>B.</w:t>
      </w:r>
      <w:r>
        <w:tab/>
      </w:r>
      <w:r w:rsidR="00CE04D1">
        <w:t>The Evolution of Modern Organizations</w:t>
      </w:r>
    </w:p>
    <w:p w:rsidR="004D364A" w:rsidRDefault="004F7F6A" w:rsidP="009E1678">
      <w:pPr>
        <w:spacing w:before="120" w:after="120" w:line="360" w:lineRule="auto"/>
        <w:ind w:left="2520" w:hanging="540"/>
      </w:pPr>
      <w:proofErr w:type="spellStart"/>
      <w:r>
        <w:t>i</w:t>
      </w:r>
      <w:proofErr w:type="spellEnd"/>
      <w:r>
        <w:t>.</w:t>
      </w:r>
      <w:r>
        <w:tab/>
      </w:r>
      <w:r w:rsidR="00CE04D1">
        <w:t>Each type of society has a different organizational structure</w:t>
      </w:r>
    </w:p>
    <w:p w:rsidR="004D364A" w:rsidRDefault="004F7F6A" w:rsidP="009E1678">
      <w:pPr>
        <w:tabs>
          <w:tab w:val="left" w:pos="2160"/>
        </w:tabs>
        <w:spacing w:before="120" w:after="120" w:line="360" w:lineRule="auto"/>
        <w:ind w:left="2520" w:hanging="540"/>
      </w:pPr>
      <w:r>
        <w:t>ii.</w:t>
      </w:r>
      <w:r>
        <w:tab/>
      </w:r>
      <w:r w:rsidR="00CE04D1">
        <w:t>Modern organizations and bureaucracies began with industrialization and were the dominant form of organization by the 1800s</w:t>
      </w:r>
    </w:p>
    <w:p w:rsidR="004D364A" w:rsidRDefault="004F7F6A" w:rsidP="009E1678">
      <w:pPr>
        <w:tabs>
          <w:tab w:val="left" w:pos="2880"/>
        </w:tabs>
        <w:spacing w:before="120" w:after="120" w:line="360" w:lineRule="auto"/>
        <w:ind w:left="2880" w:hanging="360"/>
      </w:pPr>
      <w:r>
        <w:t>1.</w:t>
      </w:r>
      <w:r>
        <w:tab/>
      </w:r>
      <w:r w:rsidR="00CE04D1">
        <w:rPr>
          <w:i/>
        </w:rPr>
        <w:t>Rationality</w:t>
      </w:r>
      <w:r w:rsidR="00CE04D1">
        <w:t xml:space="preserve"> or the attempt to reach maximum efficiency, is the governing principle of most modern organizations</w:t>
      </w:r>
    </w:p>
    <w:p w:rsidR="004D364A" w:rsidRDefault="004F7F6A" w:rsidP="009E1678">
      <w:pPr>
        <w:tabs>
          <w:tab w:val="left" w:pos="3600"/>
        </w:tabs>
        <w:spacing w:before="120" w:after="120" w:line="360" w:lineRule="auto"/>
        <w:ind w:left="3600" w:hanging="360"/>
      </w:pPr>
      <w:r>
        <w:t>a.</w:t>
      </w:r>
      <w:r>
        <w:tab/>
      </w:r>
      <w:r w:rsidR="00CE04D1">
        <w:t>Standardization of behavior and products is a result of rationality</w:t>
      </w:r>
    </w:p>
    <w:p w:rsidR="004D364A" w:rsidRDefault="004F7F6A" w:rsidP="009E1678">
      <w:pPr>
        <w:tabs>
          <w:tab w:val="left" w:pos="2160"/>
        </w:tabs>
        <w:spacing w:before="120" w:after="120" w:line="360" w:lineRule="auto"/>
        <w:ind w:left="2520" w:hanging="540"/>
      </w:pPr>
      <w:r>
        <w:t>iii.</w:t>
      </w:r>
      <w:r>
        <w:tab/>
      </w:r>
      <w:r w:rsidR="00CE04D1">
        <w:rPr>
          <w:i/>
        </w:rPr>
        <w:t>Formal organizations</w:t>
      </w:r>
      <w:r w:rsidR="00CE04D1">
        <w:t xml:space="preserve"> are complex secondary groups formed to pursue and achieve certain goals</w:t>
      </w:r>
    </w:p>
    <w:p w:rsidR="004D364A" w:rsidRDefault="004F7F6A" w:rsidP="009E1678">
      <w:pPr>
        <w:tabs>
          <w:tab w:val="left" w:pos="2880"/>
        </w:tabs>
        <w:spacing w:before="120" w:after="120" w:line="360" w:lineRule="auto"/>
        <w:ind w:left="2880" w:hanging="360"/>
      </w:pPr>
      <w:r>
        <w:t>1.</w:t>
      </w:r>
      <w:r>
        <w:tab/>
      </w:r>
      <w:r w:rsidR="00CE04D1">
        <w:t xml:space="preserve">Some organizations provide us with work necessary for survival,   others </w:t>
      </w:r>
      <w:proofErr w:type="gramStart"/>
      <w:r w:rsidR="00CE04D1">
        <w:t>are forced</w:t>
      </w:r>
      <w:proofErr w:type="gramEnd"/>
      <w:r w:rsidR="00CE04D1">
        <w:t xml:space="preserve"> upon us, and others are organizations we voluntarily join</w:t>
      </w:r>
    </w:p>
    <w:p w:rsidR="004D364A" w:rsidRDefault="004F7F6A" w:rsidP="009E1678">
      <w:pPr>
        <w:tabs>
          <w:tab w:val="left" w:pos="2160"/>
        </w:tabs>
        <w:spacing w:before="120" w:after="120" w:line="360" w:lineRule="auto"/>
        <w:ind w:left="2520" w:hanging="540"/>
      </w:pPr>
      <w:r>
        <w:t>iv.</w:t>
      </w:r>
      <w:r>
        <w:tab/>
      </w:r>
      <w:r w:rsidR="00CE04D1">
        <w:rPr>
          <w:i/>
        </w:rPr>
        <w:t xml:space="preserve">Bureaucracies </w:t>
      </w:r>
      <w:r w:rsidR="00CE04D1">
        <w:t>are specific types of very large formal organizations with the primary goal of maximizing efficiency</w:t>
      </w:r>
    </w:p>
    <w:p w:rsidR="004D364A" w:rsidRDefault="004F7F6A" w:rsidP="009E1678">
      <w:pPr>
        <w:tabs>
          <w:tab w:val="left" w:pos="2880"/>
        </w:tabs>
        <w:spacing w:before="120" w:after="120" w:line="360" w:lineRule="auto"/>
        <w:ind w:left="2880" w:hanging="360"/>
      </w:pPr>
      <w:r>
        <w:t>1.</w:t>
      </w:r>
      <w:r>
        <w:tab/>
      </w:r>
      <w:r w:rsidR="00CE04D1">
        <w:t>Characteristics of bureaucracies:</w:t>
      </w:r>
    </w:p>
    <w:p w:rsidR="004D364A" w:rsidRDefault="004F7F6A" w:rsidP="009E1678">
      <w:pPr>
        <w:tabs>
          <w:tab w:val="left" w:pos="3600"/>
        </w:tabs>
        <w:spacing w:before="120" w:after="120" w:line="360" w:lineRule="auto"/>
        <w:ind w:left="3600" w:hanging="360"/>
      </w:pPr>
      <w:r>
        <w:t>a.</w:t>
      </w:r>
      <w:r>
        <w:tab/>
      </w:r>
      <w:r w:rsidR="00CE04D1">
        <w:t>Formal relations between participants</w:t>
      </w:r>
    </w:p>
    <w:p w:rsidR="004D364A" w:rsidRDefault="004F7F6A" w:rsidP="009E1678">
      <w:pPr>
        <w:tabs>
          <w:tab w:val="left" w:pos="3600"/>
        </w:tabs>
        <w:spacing w:before="120" w:after="120" w:line="360" w:lineRule="auto"/>
        <w:ind w:left="3600" w:hanging="360"/>
      </w:pPr>
      <w:r>
        <w:t>b.</w:t>
      </w:r>
      <w:r>
        <w:tab/>
      </w:r>
      <w:r w:rsidR="00CE04D1">
        <w:t>Clearly laid out procedures and rules</w:t>
      </w:r>
    </w:p>
    <w:p w:rsidR="004D364A" w:rsidRDefault="004F7F6A" w:rsidP="009E1678">
      <w:pPr>
        <w:tabs>
          <w:tab w:val="left" w:pos="3600"/>
        </w:tabs>
        <w:spacing w:before="120" w:after="120" w:line="360" w:lineRule="auto"/>
        <w:ind w:left="3600" w:hanging="360"/>
      </w:pPr>
      <w:r>
        <w:t>c.</w:t>
      </w:r>
      <w:r>
        <w:tab/>
      </w:r>
      <w:r w:rsidR="00CE04D1">
        <w:t>Pursuit of stated goals</w:t>
      </w:r>
    </w:p>
    <w:p w:rsidR="004D364A" w:rsidRDefault="004F7F6A" w:rsidP="009E1678">
      <w:pPr>
        <w:tabs>
          <w:tab w:val="left" w:pos="2880"/>
        </w:tabs>
        <w:spacing w:before="120" w:after="120" w:line="360" w:lineRule="auto"/>
        <w:ind w:left="2880" w:hanging="360"/>
      </w:pPr>
      <w:r>
        <w:lastRenderedPageBreak/>
        <w:t>2.</w:t>
      </w:r>
      <w:r>
        <w:tab/>
      </w:r>
      <w:r w:rsidR="00CE04D1">
        <w:t xml:space="preserve">The rise of bureaucracies and other large organizations have made some societies </w:t>
      </w:r>
      <w:r w:rsidR="00CE04D1">
        <w:rPr>
          <w:i/>
        </w:rPr>
        <w:t xml:space="preserve">organizational </w:t>
      </w:r>
      <w:proofErr w:type="gramStart"/>
      <w:r w:rsidR="00CE04D1">
        <w:rPr>
          <w:i/>
        </w:rPr>
        <w:t>societies,</w:t>
      </w:r>
      <w:proofErr w:type="gramEnd"/>
      <w:r w:rsidR="00CE04D1">
        <w:rPr>
          <w:i/>
        </w:rPr>
        <w:t xml:space="preserve"> </w:t>
      </w:r>
      <w:r w:rsidR="00CE04D1">
        <w:t>or societies where a majority of the members work in organizations</w:t>
      </w:r>
    </w:p>
    <w:p w:rsidR="004D364A" w:rsidRDefault="004F7F6A" w:rsidP="009E1678">
      <w:pPr>
        <w:tabs>
          <w:tab w:val="left" w:pos="1440"/>
        </w:tabs>
        <w:spacing w:before="120" w:after="120" w:line="360" w:lineRule="auto"/>
        <w:ind w:left="1440" w:hanging="360"/>
      </w:pPr>
      <w:r>
        <w:t>C.</w:t>
      </w:r>
      <w:r>
        <w:tab/>
      </w:r>
      <w:r w:rsidR="00CE04D1">
        <w:t>Characteristics of Modern Organizations</w:t>
      </w:r>
    </w:p>
    <w:p w:rsidR="004D364A" w:rsidRDefault="004F7F6A" w:rsidP="009E1678">
      <w:pPr>
        <w:tabs>
          <w:tab w:val="left" w:pos="2250"/>
          <w:tab w:val="left" w:pos="2790"/>
        </w:tabs>
        <w:spacing w:before="120" w:after="120" w:line="360" w:lineRule="auto"/>
        <w:ind w:left="2520" w:hanging="360"/>
      </w:pPr>
      <w:proofErr w:type="spellStart"/>
      <w:r>
        <w:t>i</w:t>
      </w:r>
      <w:proofErr w:type="spellEnd"/>
      <w:r>
        <w:t>.</w:t>
      </w:r>
      <w:r>
        <w:tab/>
      </w:r>
      <w:r w:rsidR="00CE04D1">
        <w:t xml:space="preserve">Individuals require organizations </w:t>
      </w:r>
      <w:proofErr w:type="gramStart"/>
      <w:r w:rsidR="00CE04D1">
        <w:t>for human interaction and to meet their needs</w:t>
      </w:r>
      <w:proofErr w:type="gramEnd"/>
    </w:p>
    <w:p w:rsidR="004D364A" w:rsidRDefault="004F7F6A" w:rsidP="009E1678">
      <w:pPr>
        <w:tabs>
          <w:tab w:val="left" w:pos="2340"/>
        </w:tabs>
        <w:spacing w:before="120" w:after="120" w:line="360" w:lineRule="auto"/>
        <w:ind w:left="2340" w:hanging="360"/>
      </w:pPr>
      <w:r>
        <w:t>ii.</w:t>
      </w:r>
      <w:r>
        <w:tab/>
      </w:r>
      <w:r w:rsidR="00CE04D1">
        <w:t>Organizations need humans in order to hold positions and carry out tasks, or fill roles</w:t>
      </w:r>
    </w:p>
    <w:p w:rsidR="004D364A" w:rsidRDefault="004F7F6A" w:rsidP="009E1678">
      <w:pPr>
        <w:tabs>
          <w:tab w:val="left" w:pos="1440"/>
        </w:tabs>
        <w:spacing w:before="120" w:after="120" w:line="360" w:lineRule="auto"/>
        <w:ind w:left="1440" w:hanging="360"/>
      </w:pPr>
      <w:r>
        <w:t>D.</w:t>
      </w:r>
      <w:r>
        <w:tab/>
      </w:r>
      <w:r w:rsidR="00CE04D1">
        <w:t>Characteristics of Bureaucracy</w:t>
      </w:r>
    </w:p>
    <w:p w:rsidR="004D364A" w:rsidRDefault="004F7F6A" w:rsidP="009E1678">
      <w:pPr>
        <w:tabs>
          <w:tab w:val="left" w:pos="2340"/>
        </w:tabs>
        <w:spacing w:before="120" w:after="120" w:line="360" w:lineRule="auto"/>
        <w:ind w:left="2430" w:hanging="450"/>
      </w:pPr>
      <w:proofErr w:type="spellStart"/>
      <w:proofErr w:type="gramStart"/>
      <w:r>
        <w:t>i</w:t>
      </w:r>
      <w:proofErr w:type="spellEnd"/>
      <w:proofErr w:type="gramEnd"/>
      <w:r>
        <w:t>.</w:t>
      </w:r>
      <w:r>
        <w:tab/>
      </w:r>
      <w:r w:rsidR="00CE04D1">
        <w:t>Max Weber is the central theorist to help us understand the rise of bureaucracies and rationality in the modern world</w:t>
      </w:r>
    </w:p>
    <w:p w:rsidR="004D364A" w:rsidRDefault="004F7F6A" w:rsidP="009E1678">
      <w:pPr>
        <w:tabs>
          <w:tab w:val="left" w:pos="2070"/>
          <w:tab w:val="left" w:pos="2430"/>
        </w:tabs>
        <w:spacing w:before="120" w:after="120" w:line="360" w:lineRule="auto"/>
        <w:ind w:left="2430" w:hanging="450"/>
      </w:pPr>
      <w:r>
        <w:t>ii.</w:t>
      </w:r>
      <w:r>
        <w:tab/>
      </w:r>
      <w:r w:rsidR="00CE04D1">
        <w:t xml:space="preserve">Weber found </w:t>
      </w:r>
      <w:proofErr w:type="gramStart"/>
      <w:r w:rsidR="00CE04D1">
        <w:t>6</w:t>
      </w:r>
      <w:proofErr w:type="gramEnd"/>
      <w:r w:rsidR="00CE04D1">
        <w:t xml:space="preserve"> characteristics of </w:t>
      </w:r>
      <w:r w:rsidR="00CE04D1">
        <w:rPr>
          <w:i/>
        </w:rPr>
        <w:t>ideal</w:t>
      </w:r>
      <w:r w:rsidR="00F84BDE">
        <w:rPr>
          <w:i/>
        </w:rPr>
        <w:t>-</w:t>
      </w:r>
      <w:r w:rsidR="00CE04D1">
        <w:rPr>
          <w:i/>
        </w:rPr>
        <w:t xml:space="preserve">type bureaucracies, </w:t>
      </w:r>
      <w:r w:rsidR="00CE04D1">
        <w:t>or the dominant and essential characteristics of organizations that are designed for reliability and efficiency</w:t>
      </w:r>
    </w:p>
    <w:p w:rsidR="004D364A" w:rsidRDefault="004F7F6A" w:rsidP="009E1678">
      <w:pPr>
        <w:tabs>
          <w:tab w:val="left" w:pos="2880"/>
        </w:tabs>
        <w:spacing w:before="120" w:after="120" w:line="360" w:lineRule="auto"/>
        <w:ind w:left="2880" w:hanging="360"/>
      </w:pPr>
      <w:r>
        <w:t>1.</w:t>
      </w:r>
      <w:r>
        <w:tab/>
      </w:r>
      <w:r w:rsidR="00CE04D1">
        <w:t>Division of labor based on technical competence</w:t>
      </w:r>
    </w:p>
    <w:p w:rsidR="004D364A" w:rsidRDefault="004F7F6A" w:rsidP="009E1678">
      <w:pPr>
        <w:tabs>
          <w:tab w:val="left" w:pos="2880"/>
        </w:tabs>
        <w:spacing w:before="120" w:after="120" w:line="360" w:lineRule="auto"/>
        <w:ind w:left="2880" w:hanging="360"/>
      </w:pPr>
      <w:r>
        <w:t>2.</w:t>
      </w:r>
      <w:r>
        <w:tab/>
      </w:r>
      <w:r w:rsidR="00CE04D1">
        <w:t>Administrative hierarchy</w:t>
      </w:r>
    </w:p>
    <w:p w:rsidR="004D364A" w:rsidRDefault="004F7F6A" w:rsidP="009E1678">
      <w:pPr>
        <w:tabs>
          <w:tab w:val="left" w:pos="2880"/>
        </w:tabs>
        <w:spacing w:before="120" w:after="120" w:line="360" w:lineRule="auto"/>
        <w:ind w:left="2880" w:hanging="360"/>
      </w:pPr>
      <w:r>
        <w:t>3.</w:t>
      </w:r>
      <w:r>
        <w:tab/>
      </w:r>
      <w:r w:rsidR="00CE04D1">
        <w:t>Formal rules and regulations</w:t>
      </w:r>
    </w:p>
    <w:p w:rsidR="004D364A" w:rsidRDefault="004F7F6A" w:rsidP="009E1678">
      <w:pPr>
        <w:tabs>
          <w:tab w:val="left" w:pos="2880"/>
        </w:tabs>
        <w:spacing w:before="120" w:after="120" w:line="360" w:lineRule="auto"/>
        <w:ind w:left="2880" w:hanging="360"/>
      </w:pPr>
      <w:r>
        <w:t>4.</w:t>
      </w:r>
      <w:r>
        <w:tab/>
      </w:r>
      <w:r w:rsidR="00CE04D1">
        <w:t>Impersonal relationships</w:t>
      </w:r>
    </w:p>
    <w:p w:rsidR="004D364A" w:rsidRDefault="004F7F6A" w:rsidP="009E1678">
      <w:pPr>
        <w:tabs>
          <w:tab w:val="left" w:pos="2880"/>
        </w:tabs>
        <w:spacing w:before="120" w:after="120" w:line="360" w:lineRule="auto"/>
        <w:ind w:left="2880" w:hanging="360"/>
      </w:pPr>
      <w:r>
        <w:t>5.</w:t>
      </w:r>
      <w:r>
        <w:tab/>
      </w:r>
      <w:r w:rsidR="00CE04D1">
        <w:t>Emphasis on rationality and efficiency</w:t>
      </w:r>
    </w:p>
    <w:p w:rsidR="004D364A" w:rsidRDefault="004F7F6A" w:rsidP="009E1678">
      <w:pPr>
        <w:tabs>
          <w:tab w:val="left" w:pos="2880"/>
        </w:tabs>
        <w:spacing w:before="120" w:after="120" w:line="360" w:lineRule="auto"/>
        <w:ind w:left="2880" w:hanging="360"/>
      </w:pPr>
      <w:r>
        <w:t>6.</w:t>
      </w:r>
      <w:r>
        <w:tab/>
      </w:r>
      <w:r w:rsidR="00CE04D1">
        <w:t>Provision of life-long careers</w:t>
      </w:r>
    </w:p>
    <w:p w:rsidR="004D364A" w:rsidRDefault="004F7F6A" w:rsidP="009E1678">
      <w:pPr>
        <w:tabs>
          <w:tab w:val="left" w:pos="2160"/>
        </w:tabs>
        <w:spacing w:before="120" w:after="120" w:line="360" w:lineRule="auto"/>
        <w:ind w:left="2520" w:hanging="540"/>
      </w:pPr>
      <w:r>
        <w:t>iii.</w:t>
      </w:r>
      <w:r>
        <w:tab/>
      </w:r>
      <w:r w:rsidR="00CE04D1">
        <w:t xml:space="preserve">Bureaucracies also have an </w:t>
      </w:r>
      <w:r w:rsidR="00CE04D1">
        <w:rPr>
          <w:i/>
        </w:rPr>
        <w:t>informal structure,</w:t>
      </w:r>
      <w:r w:rsidR="00CE04D1">
        <w:t xml:space="preserve"> or the unwritten norms and the interpersonal networks people utilize within an organization to carry out roles</w:t>
      </w:r>
    </w:p>
    <w:p w:rsidR="004D364A" w:rsidRDefault="004F7F6A" w:rsidP="009E1678">
      <w:pPr>
        <w:tabs>
          <w:tab w:val="left" w:pos="1440"/>
        </w:tabs>
        <w:spacing w:before="120" w:after="120" w:line="360" w:lineRule="auto"/>
        <w:ind w:left="1440" w:hanging="360"/>
      </w:pPr>
      <w:r>
        <w:t>E.</w:t>
      </w:r>
      <w:r>
        <w:tab/>
      </w:r>
      <w:r w:rsidR="00CE04D1">
        <w:t>Problems in Bureaucracies</w:t>
      </w:r>
    </w:p>
    <w:p w:rsidR="004D364A" w:rsidRDefault="004F7F6A" w:rsidP="009E1678">
      <w:pPr>
        <w:tabs>
          <w:tab w:val="left" w:pos="2160"/>
        </w:tabs>
        <w:spacing w:before="120" w:after="120" w:line="360" w:lineRule="auto"/>
        <w:ind w:left="2160" w:hanging="180"/>
      </w:pPr>
      <w:proofErr w:type="spellStart"/>
      <w:r>
        <w:t>i</w:t>
      </w:r>
      <w:proofErr w:type="spellEnd"/>
      <w:r>
        <w:t>.</w:t>
      </w:r>
      <w:r>
        <w:tab/>
      </w:r>
      <w:r w:rsidR="00CE04D1">
        <w:rPr>
          <w:i/>
        </w:rPr>
        <w:t>Alienation</w:t>
      </w:r>
      <w:r w:rsidR="00CE04D1">
        <w:t xml:space="preserve"> or feeling uninvolved, uncommitted, unappreciated, and unconnected resulting from workers experience routine, boring tasks or dead-end jobs with no possibility of advancement</w:t>
      </w:r>
    </w:p>
    <w:p w:rsidR="004D364A" w:rsidRDefault="004F7F6A" w:rsidP="009E1678">
      <w:pPr>
        <w:tabs>
          <w:tab w:val="left" w:pos="2160"/>
        </w:tabs>
        <w:spacing w:before="120" w:after="120" w:line="360" w:lineRule="auto"/>
        <w:ind w:left="2520" w:hanging="540"/>
      </w:pPr>
      <w:r>
        <w:lastRenderedPageBreak/>
        <w:t>ii.</w:t>
      </w:r>
      <w:r>
        <w:tab/>
      </w:r>
      <w:r w:rsidR="00CE04D1">
        <w:t xml:space="preserve">Worker dissatisfaction caused by low pay and poor benefits; routine, repetitive and fragmented tasks; lack of challenges and autonomy leading to boredom; and poor working conditions </w:t>
      </w:r>
    </w:p>
    <w:p w:rsidR="004D364A" w:rsidRDefault="004F7F6A" w:rsidP="009E1678">
      <w:pPr>
        <w:tabs>
          <w:tab w:val="left" w:pos="2880"/>
        </w:tabs>
        <w:spacing w:before="120" w:after="120" w:line="360" w:lineRule="auto"/>
        <w:ind w:left="2880" w:hanging="360"/>
      </w:pPr>
      <w:r>
        <w:t>1.</w:t>
      </w:r>
      <w:r>
        <w:tab/>
      </w:r>
      <w:r w:rsidR="00CE04D1">
        <w:t xml:space="preserve">Many modern bureaucracies are sensitive to these problems and are moving toward workplace democracy </w:t>
      </w:r>
    </w:p>
    <w:p w:rsidR="004D364A" w:rsidRDefault="004F7F6A" w:rsidP="009E1678">
      <w:pPr>
        <w:tabs>
          <w:tab w:val="left" w:pos="2160"/>
        </w:tabs>
        <w:spacing w:before="120" w:after="120" w:line="360" w:lineRule="auto"/>
        <w:ind w:left="2520" w:hanging="540"/>
      </w:pPr>
      <w:proofErr w:type="gramStart"/>
      <w:r>
        <w:t>iii.</w:t>
      </w:r>
      <w:r>
        <w:tab/>
      </w:r>
      <w:r w:rsidR="00CE04D1">
        <w:rPr>
          <w:i/>
        </w:rPr>
        <w:t xml:space="preserve">Oligarchy, </w:t>
      </w:r>
      <w:r w:rsidR="00CE04D1">
        <w:t>or the concentration of power in the hands of a small group</w:t>
      </w:r>
      <w:proofErr w:type="gramEnd"/>
    </w:p>
    <w:p w:rsidR="004D364A" w:rsidRDefault="004F7F6A" w:rsidP="009E1678">
      <w:pPr>
        <w:tabs>
          <w:tab w:val="left" w:pos="2880"/>
        </w:tabs>
        <w:spacing w:before="120" w:after="120" w:line="360" w:lineRule="auto"/>
        <w:ind w:left="2880" w:hanging="360"/>
      </w:pPr>
      <w:r>
        <w:t>1.</w:t>
      </w:r>
      <w:r>
        <w:tab/>
      </w:r>
      <w:r w:rsidR="00CE04D1">
        <w:rPr>
          <w:i/>
        </w:rPr>
        <w:t xml:space="preserve">The iron law of oligarchy </w:t>
      </w:r>
      <w:r w:rsidR="00CE04D1">
        <w:t xml:space="preserve">is Robert </w:t>
      </w:r>
      <w:proofErr w:type="spellStart"/>
      <w:r w:rsidR="00CE04D1">
        <w:t>Michels’s</w:t>
      </w:r>
      <w:proofErr w:type="spellEnd"/>
      <w:r w:rsidR="00CE04D1">
        <w:t xml:space="preserve"> term for the idea that power becomes concentrated in the hands of a small group of leaders in political, business, voluntary, and other organizations</w:t>
      </w:r>
    </w:p>
    <w:p w:rsidR="004D364A" w:rsidRDefault="004F7F6A" w:rsidP="009E1678">
      <w:pPr>
        <w:tabs>
          <w:tab w:val="left" w:pos="3600"/>
        </w:tabs>
        <w:spacing w:before="120" w:after="120" w:line="360" w:lineRule="auto"/>
        <w:ind w:left="3600" w:hanging="360"/>
      </w:pPr>
      <w:r>
        <w:t>a.</w:t>
      </w:r>
      <w:r>
        <w:tab/>
      </w:r>
      <w:r w:rsidR="00CE04D1">
        <w:t>This is the result of the division of labor</w:t>
      </w:r>
    </w:p>
    <w:p w:rsidR="004D364A" w:rsidRDefault="004F7F6A" w:rsidP="009E1678">
      <w:pPr>
        <w:tabs>
          <w:tab w:val="left" w:pos="2160"/>
        </w:tabs>
        <w:spacing w:before="120" w:after="120" w:line="360" w:lineRule="auto"/>
        <w:ind w:left="2880" w:hanging="900"/>
      </w:pPr>
      <w:r>
        <w:t>iv.</w:t>
      </w:r>
      <w:r>
        <w:tab/>
      </w:r>
      <w:r w:rsidR="00CE04D1">
        <w:rPr>
          <w:i/>
        </w:rPr>
        <w:t xml:space="preserve">Goal </w:t>
      </w:r>
      <w:proofErr w:type="gramStart"/>
      <w:r w:rsidR="00CE04D1">
        <w:rPr>
          <w:i/>
        </w:rPr>
        <w:t>Displacement</w:t>
      </w:r>
      <w:proofErr w:type="gramEnd"/>
      <w:r w:rsidR="00CE04D1">
        <w:t xml:space="preserve"> is </w:t>
      </w:r>
      <w:proofErr w:type="gramStart"/>
      <w:r w:rsidR="00CE04D1">
        <w:t>when</w:t>
      </w:r>
      <w:proofErr w:type="gramEnd"/>
      <w:r w:rsidR="00CE04D1">
        <w:t xml:space="preserve"> the original motives or goals of the organization are displaced by new, secondary goals that become primary</w:t>
      </w:r>
    </w:p>
    <w:p w:rsidR="004D364A" w:rsidRDefault="004F7F6A" w:rsidP="009E1678">
      <w:pPr>
        <w:tabs>
          <w:tab w:val="left" w:pos="2160"/>
        </w:tabs>
        <w:spacing w:before="120" w:after="120" w:line="360" w:lineRule="auto"/>
        <w:ind w:left="2520" w:hanging="540"/>
      </w:pPr>
      <w:r>
        <w:t>v.</w:t>
      </w:r>
      <w:r>
        <w:tab/>
      </w:r>
      <w:r w:rsidR="00CE04D1">
        <w:rPr>
          <w:i/>
        </w:rPr>
        <w:t>Parkinson’s Law</w:t>
      </w:r>
      <w:r w:rsidR="00CE04D1">
        <w:t xml:space="preserve"> states that in bureaucracies, work expands to fill the time and space available for its completion</w:t>
      </w:r>
    </w:p>
    <w:p w:rsidR="004D364A" w:rsidRDefault="004F7F6A" w:rsidP="009E1678">
      <w:pPr>
        <w:tabs>
          <w:tab w:val="left" w:pos="2880"/>
        </w:tabs>
        <w:spacing w:before="120" w:after="120" w:line="360" w:lineRule="auto"/>
        <w:ind w:left="2880" w:hanging="360"/>
      </w:pPr>
      <w:r>
        <w:t>1.</w:t>
      </w:r>
      <w:r>
        <w:tab/>
      </w:r>
      <w:r w:rsidR="00CE04D1">
        <w:t>Inefficiency is the outcome</w:t>
      </w:r>
    </w:p>
    <w:p w:rsidR="004D364A" w:rsidRDefault="004F7F6A" w:rsidP="009E1678">
      <w:pPr>
        <w:tabs>
          <w:tab w:val="left" w:pos="2160"/>
        </w:tabs>
        <w:spacing w:before="120" w:after="120" w:line="360" w:lineRule="auto"/>
        <w:ind w:left="2520" w:hanging="540"/>
      </w:pPr>
      <w:r>
        <w:t>vi.</w:t>
      </w:r>
      <w:r>
        <w:tab/>
      </w:r>
      <w:r w:rsidR="00CE04D1">
        <w:t xml:space="preserve">Policy makers are exploring </w:t>
      </w:r>
      <w:r w:rsidR="00CE04D1">
        <w:rPr>
          <w:i/>
        </w:rPr>
        <w:t>alternative organization structures</w:t>
      </w:r>
      <w:r w:rsidR="00CE04D1">
        <w:t>, or new approaches to organization that have developed to address some of the problems of bureaucracies</w:t>
      </w:r>
    </w:p>
    <w:p w:rsidR="004D364A" w:rsidRDefault="004F7F6A" w:rsidP="009E1678">
      <w:pPr>
        <w:tabs>
          <w:tab w:val="left" w:pos="2880"/>
        </w:tabs>
        <w:spacing w:before="120" w:after="120" w:line="360" w:lineRule="auto"/>
        <w:ind w:left="2880" w:hanging="360"/>
      </w:pPr>
      <w:r>
        <w:t>1.</w:t>
      </w:r>
      <w:r>
        <w:tab/>
      </w:r>
      <w:r w:rsidR="00CE04D1">
        <w:t xml:space="preserve">One example are </w:t>
      </w:r>
      <w:r w:rsidR="00CE04D1">
        <w:rPr>
          <w:i/>
        </w:rPr>
        <w:t>democratic-collective organizations</w:t>
      </w:r>
      <w:r w:rsidR="00CE04D1">
        <w:t xml:space="preserve"> where organizations rely on cooperation, place authority and decision-making in the collective group, and use personal appeals to ensure that everyone participates in problem solving</w:t>
      </w:r>
    </w:p>
    <w:p w:rsidR="004D364A" w:rsidRDefault="004F7F6A" w:rsidP="009E1678">
      <w:pPr>
        <w:tabs>
          <w:tab w:val="left" w:pos="3600"/>
        </w:tabs>
        <w:spacing w:before="120" w:after="120" w:line="360" w:lineRule="auto"/>
        <w:ind w:left="3600" w:hanging="360"/>
      </w:pPr>
      <w:r>
        <w:t>a.</w:t>
      </w:r>
      <w:r>
        <w:tab/>
      </w:r>
      <w:r w:rsidR="00CE04D1">
        <w:t xml:space="preserve">Rules, hierarchy, and status distinctions </w:t>
      </w:r>
      <w:proofErr w:type="gramStart"/>
      <w:r w:rsidR="00CE04D1">
        <w:t>are minimized</w:t>
      </w:r>
      <w:proofErr w:type="gramEnd"/>
      <w:r w:rsidR="00CE04D1">
        <w:t xml:space="preserve"> in democratic-collective organizations</w:t>
      </w:r>
    </w:p>
    <w:p w:rsidR="004D364A" w:rsidRDefault="004F7F6A" w:rsidP="009E1678">
      <w:pPr>
        <w:tabs>
          <w:tab w:val="left" w:pos="3600"/>
        </w:tabs>
        <w:spacing w:before="120" w:after="120" w:line="360" w:lineRule="auto"/>
        <w:ind w:left="3600" w:hanging="360"/>
      </w:pPr>
      <w:proofErr w:type="gramStart"/>
      <w:r>
        <w:t>b.</w:t>
      </w:r>
      <w:r>
        <w:tab/>
      </w:r>
      <w:r w:rsidR="00CE04D1">
        <w:t>But</w:t>
      </w:r>
      <w:proofErr w:type="gramEnd"/>
      <w:r w:rsidR="00CE04D1">
        <w:t>, these new friendly efforts are still attempts to increase efficiency</w:t>
      </w:r>
    </w:p>
    <w:p w:rsidR="004D364A" w:rsidRDefault="004F7F6A" w:rsidP="009E1678">
      <w:pPr>
        <w:tabs>
          <w:tab w:val="left" w:pos="720"/>
        </w:tabs>
        <w:spacing w:before="120" w:after="120" w:line="360" w:lineRule="auto"/>
        <w:ind w:left="720" w:hanging="180"/>
      </w:pPr>
      <w:r>
        <w:t>VI.</w:t>
      </w:r>
      <w:r>
        <w:tab/>
      </w:r>
      <w:r w:rsidR="00CE04D1">
        <w:t>National and Global Networks: The Macro</w:t>
      </w:r>
      <w:r w:rsidR="007D4DE5">
        <w:t>-</w:t>
      </w:r>
      <w:r w:rsidR="00CE04D1">
        <w:t>Level</w:t>
      </w:r>
    </w:p>
    <w:p w:rsidR="004D364A" w:rsidRDefault="004F7F6A" w:rsidP="009E1678">
      <w:pPr>
        <w:tabs>
          <w:tab w:val="left" w:pos="1440"/>
        </w:tabs>
        <w:spacing w:before="120" w:after="120" w:line="360" w:lineRule="auto"/>
        <w:ind w:left="1440" w:hanging="360"/>
      </w:pPr>
      <w:r>
        <w:lastRenderedPageBreak/>
        <w:t>A.</w:t>
      </w:r>
      <w:r>
        <w:tab/>
      </w:r>
      <w:r w:rsidR="00CE04D1">
        <w:t>Multinational corporations contribute to the transfer of ideas and money around the world</w:t>
      </w:r>
    </w:p>
    <w:p w:rsidR="004D364A" w:rsidRDefault="004F7F6A" w:rsidP="009E1678">
      <w:pPr>
        <w:tabs>
          <w:tab w:val="left" w:pos="1440"/>
        </w:tabs>
        <w:spacing w:before="120" w:after="120" w:line="360" w:lineRule="auto"/>
        <w:ind w:left="1440" w:hanging="360"/>
      </w:pPr>
      <w:r>
        <w:t>B.</w:t>
      </w:r>
      <w:r>
        <w:tab/>
      </w:r>
      <w:r w:rsidR="00CE04D1">
        <w:t>Some businesses are global and can easily move their physical headquarters from one nation to another</w:t>
      </w:r>
    </w:p>
    <w:p w:rsidR="004D364A" w:rsidRDefault="004F7F6A" w:rsidP="009E1678">
      <w:pPr>
        <w:tabs>
          <w:tab w:val="left" w:pos="1440"/>
        </w:tabs>
        <w:spacing w:before="120" w:after="120" w:line="360" w:lineRule="auto"/>
        <w:ind w:left="1440" w:hanging="360"/>
      </w:pPr>
      <w:r>
        <w:t>C.</w:t>
      </w:r>
      <w:r>
        <w:tab/>
      </w:r>
      <w:r w:rsidR="00CE04D1">
        <w:t xml:space="preserve">National systems and international organizations </w:t>
      </w:r>
      <w:proofErr w:type="gramStart"/>
      <w:r w:rsidR="00CE04D1">
        <w:t>are also governed</w:t>
      </w:r>
      <w:proofErr w:type="gramEnd"/>
      <w:r w:rsidR="00CE04D1">
        <w:t xml:space="preserve"> through rational bureaucratic systems</w:t>
      </w:r>
    </w:p>
    <w:p w:rsidR="004D364A" w:rsidRDefault="004F7F6A" w:rsidP="009E1678">
      <w:pPr>
        <w:tabs>
          <w:tab w:val="left" w:pos="1440"/>
        </w:tabs>
        <w:spacing w:before="120" w:after="120" w:line="360" w:lineRule="auto"/>
        <w:ind w:left="1440" w:hanging="360"/>
      </w:pPr>
      <w:r>
        <w:t>D.</w:t>
      </w:r>
      <w:r>
        <w:tab/>
      </w:r>
      <w:r w:rsidR="00CE04D1">
        <w:t>The Internet and other communications-related technologies have contributed to the rise of national and global networks</w:t>
      </w:r>
    </w:p>
    <w:p w:rsidR="004D364A" w:rsidRDefault="004F7F6A" w:rsidP="009E1678">
      <w:pPr>
        <w:tabs>
          <w:tab w:val="left" w:pos="1440"/>
          <w:tab w:val="left" w:pos="2160"/>
        </w:tabs>
        <w:spacing w:before="120" w:after="120" w:line="360" w:lineRule="auto"/>
        <w:ind w:left="900" w:hanging="180"/>
      </w:pPr>
      <w:r>
        <w:t>VII.</w:t>
      </w:r>
      <w:r>
        <w:tab/>
      </w:r>
      <w:r w:rsidR="00CE04D1">
        <w:t>What Have We Learned?</w:t>
      </w:r>
    </w:p>
    <w:p w:rsidR="004D364A" w:rsidRDefault="004F7F6A" w:rsidP="009E1678">
      <w:pPr>
        <w:tabs>
          <w:tab w:val="left" w:pos="1440"/>
        </w:tabs>
        <w:spacing w:before="120" w:after="120" w:line="360" w:lineRule="auto"/>
        <w:ind w:left="1440" w:hanging="360"/>
      </w:pPr>
      <w:r>
        <w:t>A.</w:t>
      </w:r>
      <w:r>
        <w:tab/>
      </w:r>
      <w:r w:rsidR="00CE04D1">
        <w:t>Our social lives are lived in small groups and personal networks</w:t>
      </w:r>
    </w:p>
    <w:p w:rsidR="004D364A" w:rsidRDefault="004F7F6A" w:rsidP="009E1678">
      <w:pPr>
        <w:tabs>
          <w:tab w:val="left" w:pos="1440"/>
        </w:tabs>
        <w:spacing w:before="120" w:after="120" w:line="360" w:lineRule="auto"/>
        <w:ind w:left="1440" w:hanging="360"/>
      </w:pPr>
      <w:r>
        <w:t>B.</w:t>
      </w:r>
      <w:r>
        <w:tab/>
      </w:r>
      <w:r w:rsidR="00CE04D1">
        <w:t>The scope of those networks has broadened with increased complexity and includes the global social world</w:t>
      </w:r>
    </w:p>
    <w:p w:rsidR="000E6F53" w:rsidRDefault="004F7F6A" w:rsidP="009E1678">
      <w:pPr>
        <w:tabs>
          <w:tab w:val="left" w:pos="1440"/>
        </w:tabs>
        <w:spacing w:before="120" w:after="120" w:line="360" w:lineRule="auto"/>
        <w:ind w:left="1440" w:hanging="360"/>
      </w:pPr>
      <w:r>
        <w:t>C.</w:t>
      </w:r>
      <w:r>
        <w:tab/>
      </w:r>
      <w:r w:rsidR="00CE04D1">
        <w:t>Our networks set norms and curb our behaviors, usually inclining us to conform to the social expectations of our associates</w:t>
      </w:r>
    </w:p>
    <w:sectPr w:rsidR="000E6F53" w:rsidSect="005A494C">
      <w:headerReference w:type="default" r:id="rId8"/>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6F53" w:rsidRDefault="000E6F53">
      <w:r>
        <w:separator/>
      </w:r>
    </w:p>
  </w:endnote>
  <w:endnote w:type="continuationSeparator" w:id="0">
    <w:p w:rsidR="000E6F53" w:rsidRDefault="000E6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Lucida Sans Typewriter">
    <w:panose1 w:val="020B0509030504030204"/>
    <w:charset w:val="00"/>
    <w:family w:val="swiss"/>
    <w:pitch w:val="fixed"/>
    <w:sig w:usb0="01002B87" w:usb1="00000000" w:usb2="00000008" w:usb3="00000000" w:csb0="0001007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6F53" w:rsidRDefault="000E6F53">
      <w:r>
        <w:separator/>
      </w:r>
    </w:p>
  </w:footnote>
  <w:footnote w:type="continuationSeparator" w:id="0">
    <w:p w:rsidR="000E6F53" w:rsidRDefault="000E6F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B8D" w:rsidRDefault="00F74B8D" w:rsidP="00F74B8D">
    <w:pPr>
      <w:pStyle w:val="Header"/>
      <w:jc w:val="right"/>
    </w:pPr>
    <w:r>
      <w:t>Instructor Resource</w:t>
    </w:r>
  </w:p>
  <w:p w:rsidR="00F74B8D" w:rsidRDefault="00F74B8D" w:rsidP="00F74B8D">
    <w:pPr>
      <w:pStyle w:val="Header"/>
      <w:jc w:val="right"/>
    </w:pPr>
    <w:r>
      <w:t xml:space="preserve">Ballantine, </w:t>
    </w:r>
    <w:r>
      <w:rPr>
        <w:i/>
      </w:rPr>
      <w:t>Our Social World: Introduction to Sociology, 5e</w:t>
    </w:r>
  </w:p>
  <w:p w:rsidR="004D364A" w:rsidRDefault="00F74B8D" w:rsidP="00A460D7">
    <w:pPr>
      <w:pStyle w:val="Header"/>
      <w:jc w:val="right"/>
    </w:pPr>
    <w:r>
      <w:t>SAGE Publishing, 2018</w:t>
    </w:r>
  </w:p>
  <w:p w:rsidR="00A460D7" w:rsidRDefault="00A460D7" w:rsidP="00A460D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FF93441"/>
    <w:multiLevelType w:val="hybridMultilevel"/>
    <w:tmpl w:val="AABA5C3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5" w15:restartNumberingAfterBreak="0">
    <w:nsid w:val="01375768"/>
    <w:multiLevelType w:val="hybridMultilevel"/>
    <w:tmpl w:val="EADEE472"/>
    <w:lvl w:ilvl="0" w:tplc="8F76225C">
      <w:start w:val="1"/>
      <w:numFmt w:val="upperRoman"/>
      <w:lvlText w:val="%1."/>
      <w:lvlJc w:val="left"/>
      <w:pPr>
        <w:tabs>
          <w:tab w:val="num" w:pos="1350"/>
        </w:tabs>
        <w:ind w:left="1350" w:hanging="720"/>
      </w:pPr>
      <w:rPr>
        <w:b/>
      </w:rPr>
    </w:lvl>
    <w:lvl w:ilvl="1" w:tplc="4E743CE0">
      <w:start w:val="1"/>
      <w:numFmt w:val="upperLetter"/>
      <w:lvlText w:val="%2."/>
      <w:lvlJc w:val="left"/>
      <w:pPr>
        <w:tabs>
          <w:tab w:val="num" w:pos="1440"/>
        </w:tabs>
        <w:ind w:left="1440" w:hanging="360"/>
      </w:pPr>
      <w:rPr>
        <w:b/>
      </w:rPr>
    </w:lvl>
    <w:lvl w:ilvl="2" w:tplc="C270FF1E">
      <w:start w:val="1"/>
      <w:numFmt w:val="lowerRoman"/>
      <w:lvlText w:val="%3."/>
      <w:lvlJc w:val="right"/>
      <w:pPr>
        <w:tabs>
          <w:tab w:val="num" w:pos="2160"/>
        </w:tabs>
        <w:ind w:left="2160" w:hanging="180"/>
      </w:pPr>
      <w:rPr>
        <w:b/>
        <w:i w:val="0"/>
      </w:rPr>
    </w:lvl>
    <w:lvl w:ilvl="3" w:tplc="6B04EA4C">
      <w:start w:val="1"/>
      <w:numFmt w:val="decimal"/>
      <w:lvlText w:val="%4."/>
      <w:lvlJc w:val="left"/>
      <w:pPr>
        <w:tabs>
          <w:tab w:val="num" w:pos="2880"/>
        </w:tabs>
        <w:ind w:left="2880" w:hanging="360"/>
      </w:pPr>
      <w:rPr>
        <w:b/>
        <w:i w:val="0"/>
      </w:rPr>
    </w:lvl>
    <w:lvl w:ilvl="4" w:tplc="FA0641B8">
      <w:start w:val="1"/>
      <w:numFmt w:val="lowerLetter"/>
      <w:lvlText w:val="%5."/>
      <w:lvlJc w:val="left"/>
      <w:pPr>
        <w:tabs>
          <w:tab w:val="num" w:pos="3780"/>
        </w:tabs>
        <w:ind w:left="3780" w:hanging="360"/>
      </w:pPr>
      <w:rPr>
        <w:b/>
        <w:i w:val="0"/>
      </w:rPr>
    </w:lvl>
    <w:lvl w:ilvl="5" w:tplc="6E40FA00">
      <w:start w:val="3"/>
      <w:numFmt w:val="lowerLetter"/>
      <w:lvlText w:val="%6."/>
      <w:lvlJc w:val="right"/>
      <w:pPr>
        <w:tabs>
          <w:tab w:val="num" w:pos="2970"/>
        </w:tabs>
        <w:ind w:left="2970" w:hanging="180"/>
      </w:pPr>
      <w:rPr>
        <w:rFonts w:ascii="Times New Roman" w:eastAsia="Times New Roman" w:hAnsi="Times New Roman" w:cs="Times New Roman" w:hint="default"/>
        <w:i w:val="0"/>
      </w:rPr>
    </w:lvl>
    <w:lvl w:ilvl="6" w:tplc="B48CD22E">
      <w:start w:val="1"/>
      <w:numFmt w:val="decimal"/>
      <w:lvlText w:val="%7."/>
      <w:lvlJc w:val="left"/>
      <w:pPr>
        <w:tabs>
          <w:tab w:val="num" w:pos="4410"/>
        </w:tabs>
        <w:ind w:left="4410" w:hanging="360"/>
      </w:pPr>
      <w:rPr>
        <w:b/>
      </w:r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01E3176C"/>
    <w:multiLevelType w:val="hybridMultilevel"/>
    <w:tmpl w:val="9FDE70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CF07C4C"/>
    <w:multiLevelType w:val="hybridMultilevel"/>
    <w:tmpl w:val="124434E0"/>
    <w:lvl w:ilvl="0" w:tplc="4DD0AAEC">
      <w:start w:val="1"/>
      <w:numFmt w:val="upperRoman"/>
      <w:lvlText w:val="%1."/>
      <w:lvlJc w:val="left"/>
      <w:pPr>
        <w:tabs>
          <w:tab w:val="num" w:pos="1080"/>
        </w:tabs>
        <w:ind w:left="1080" w:hanging="720"/>
      </w:p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0CD3933"/>
    <w:multiLevelType w:val="hybridMultilevel"/>
    <w:tmpl w:val="2974AC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16920EE"/>
    <w:multiLevelType w:val="hybridMultilevel"/>
    <w:tmpl w:val="F4866272"/>
    <w:lvl w:ilvl="0" w:tplc="29BC746E">
      <w:start w:val="1"/>
      <w:numFmt w:val="lowerLetter"/>
      <w:lvlText w:val="%1."/>
      <w:lvlJc w:val="right"/>
      <w:pPr>
        <w:tabs>
          <w:tab w:val="num" w:pos="3600"/>
        </w:tabs>
        <w:ind w:left="3600" w:hanging="180"/>
      </w:pPr>
      <w:rPr>
        <w:rFonts w:ascii="Times New Roman" w:eastAsia="Times New Roman"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11CE4D2A"/>
    <w:multiLevelType w:val="hybridMultilevel"/>
    <w:tmpl w:val="A142F2AE"/>
    <w:lvl w:ilvl="0" w:tplc="53962F00">
      <w:start w:val="1"/>
      <w:numFmt w:val="decimal"/>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57A7253"/>
    <w:multiLevelType w:val="hybridMultilevel"/>
    <w:tmpl w:val="57360D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2F017F98"/>
    <w:multiLevelType w:val="hybridMultilevel"/>
    <w:tmpl w:val="11A64FCA"/>
    <w:lvl w:ilvl="0" w:tplc="04090015">
      <w:start w:val="1"/>
      <w:numFmt w:val="upperLetter"/>
      <w:lvlText w:val="%1."/>
      <w:lvlJc w:val="left"/>
      <w:pPr>
        <w:tabs>
          <w:tab w:val="num" w:pos="1440"/>
        </w:tabs>
        <w:ind w:left="1440" w:hanging="360"/>
      </w:pPr>
    </w:lvl>
    <w:lvl w:ilvl="1" w:tplc="00190409">
      <w:start w:val="1"/>
      <w:numFmt w:val="lowerLetter"/>
      <w:lvlText w:val="%2."/>
      <w:lvlJc w:val="left"/>
      <w:pPr>
        <w:tabs>
          <w:tab w:val="num" w:pos="2160"/>
        </w:tabs>
        <w:ind w:left="2160" w:hanging="360"/>
      </w:pPr>
    </w:lvl>
    <w:lvl w:ilvl="2" w:tplc="001B0409">
      <w:start w:val="1"/>
      <w:numFmt w:val="lowerRoman"/>
      <w:lvlText w:val="%3."/>
      <w:lvlJc w:val="right"/>
      <w:pPr>
        <w:tabs>
          <w:tab w:val="num" w:pos="2880"/>
        </w:tabs>
        <w:ind w:left="2880" w:hanging="180"/>
      </w:pPr>
    </w:lvl>
    <w:lvl w:ilvl="3" w:tplc="000F0409">
      <w:start w:val="1"/>
      <w:numFmt w:val="decimal"/>
      <w:lvlText w:val="%4."/>
      <w:lvlJc w:val="left"/>
      <w:pPr>
        <w:tabs>
          <w:tab w:val="num" w:pos="3600"/>
        </w:tabs>
        <w:ind w:left="3600" w:hanging="360"/>
      </w:pPr>
    </w:lvl>
    <w:lvl w:ilvl="4" w:tplc="00190409">
      <w:start w:val="1"/>
      <w:numFmt w:val="lowerLetter"/>
      <w:lvlText w:val="%5."/>
      <w:lvlJc w:val="left"/>
      <w:pPr>
        <w:tabs>
          <w:tab w:val="num" w:pos="4320"/>
        </w:tabs>
        <w:ind w:left="4320" w:hanging="360"/>
      </w:pPr>
    </w:lvl>
    <w:lvl w:ilvl="5" w:tplc="001B0409">
      <w:start w:val="1"/>
      <w:numFmt w:val="lowerRoman"/>
      <w:lvlText w:val="%6."/>
      <w:lvlJc w:val="right"/>
      <w:pPr>
        <w:tabs>
          <w:tab w:val="num" w:pos="5040"/>
        </w:tabs>
        <w:ind w:left="5040" w:hanging="180"/>
      </w:pPr>
    </w:lvl>
    <w:lvl w:ilvl="6" w:tplc="000F0409">
      <w:start w:val="1"/>
      <w:numFmt w:val="decimal"/>
      <w:lvlText w:val="%7."/>
      <w:lvlJc w:val="left"/>
      <w:pPr>
        <w:tabs>
          <w:tab w:val="num" w:pos="5760"/>
        </w:tabs>
        <w:ind w:left="5760" w:hanging="360"/>
      </w:pPr>
    </w:lvl>
    <w:lvl w:ilvl="7" w:tplc="00190409">
      <w:start w:val="1"/>
      <w:numFmt w:val="lowerLetter"/>
      <w:lvlText w:val="%8."/>
      <w:lvlJc w:val="left"/>
      <w:pPr>
        <w:tabs>
          <w:tab w:val="num" w:pos="6480"/>
        </w:tabs>
        <w:ind w:left="6480" w:hanging="360"/>
      </w:pPr>
    </w:lvl>
    <w:lvl w:ilvl="8" w:tplc="001B0409">
      <w:start w:val="1"/>
      <w:numFmt w:val="lowerRoman"/>
      <w:lvlText w:val="%9."/>
      <w:lvlJc w:val="right"/>
      <w:pPr>
        <w:tabs>
          <w:tab w:val="num" w:pos="7200"/>
        </w:tabs>
        <w:ind w:left="7200" w:hanging="180"/>
      </w:pPr>
    </w:lvl>
  </w:abstractNum>
  <w:abstractNum w:abstractNumId="15" w15:restartNumberingAfterBreak="0">
    <w:nsid w:val="2F0C1680"/>
    <w:multiLevelType w:val="hybridMultilevel"/>
    <w:tmpl w:val="A022E610"/>
    <w:lvl w:ilvl="0" w:tplc="837CD33C">
      <w:start w:val="1"/>
      <w:numFmt w:val="upperRoman"/>
      <w:lvlText w:val="%1."/>
      <w:lvlJc w:val="left"/>
      <w:pPr>
        <w:tabs>
          <w:tab w:val="num" w:pos="1080"/>
        </w:tabs>
        <w:ind w:left="1080" w:hanging="720"/>
      </w:p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15:restartNumberingAfterBreak="0">
    <w:nsid w:val="320E716E"/>
    <w:multiLevelType w:val="hybridMultilevel"/>
    <w:tmpl w:val="4F04E53C"/>
    <w:lvl w:ilvl="0" w:tplc="04090013">
      <w:start w:val="1"/>
      <w:numFmt w:val="upperRoman"/>
      <w:lvlText w:val="%1."/>
      <w:lvlJc w:val="right"/>
      <w:pPr>
        <w:tabs>
          <w:tab w:val="num" w:pos="720"/>
        </w:tabs>
        <w:ind w:left="720" w:hanging="180"/>
      </w:p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5807C5"/>
    <w:multiLevelType w:val="hybridMultilevel"/>
    <w:tmpl w:val="697E65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45CF4F96"/>
    <w:multiLevelType w:val="hybridMultilevel"/>
    <w:tmpl w:val="E8CC6B7E"/>
    <w:lvl w:ilvl="0" w:tplc="1E62D762">
      <w:start w:val="1"/>
      <w:numFmt w:val="upperRoman"/>
      <w:lvlText w:val="%1."/>
      <w:lvlJc w:val="left"/>
      <w:pPr>
        <w:tabs>
          <w:tab w:val="num" w:pos="1080"/>
        </w:tabs>
        <w:ind w:left="1080" w:hanging="720"/>
      </w:pPr>
      <w:rPr>
        <w:rFonts w:hint="default"/>
      </w:rPr>
    </w:lvl>
    <w:lvl w:ilvl="1" w:tplc="33604440">
      <w:start w:val="1"/>
      <w:numFmt w:val="lowerLetter"/>
      <w:lvlText w:val="%2."/>
      <w:lvlJc w:val="left"/>
      <w:pPr>
        <w:tabs>
          <w:tab w:val="num" w:pos="1440"/>
        </w:tabs>
        <w:ind w:left="1440" w:hanging="360"/>
      </w:pPr>
      <w:rPr>
        <w:rFonts w:ascii="Times New Roman" w:eastAsia="Times New Roman" w:hAnsi="Times New Roman" w:cs="Times New Roman"/>
        <w:i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A9807F6"/>
    <w:multiLevelType w:val="hybridMultilevel"/>
    <w:tmpl w:val="496066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6AD94D8F"/>
    <w:multiLevelType w:val="hybridMultilevel"/>
    <w:tmpl w:val="271A7242"/>
    <w:lvl w:ilvl="0" w:tplc="F8EE8A64">
      <w:start w:val="1"/>
      <w:numFmt w:val="upperRoman"/>
      <w:lvlText w:val="%1."/>
      <w:lvlJc w:val="right"/>
      <w:pPr>
        <w:tabs>
          <w:tab w:val="num" w:pos="900"/>
        </w:tabs>
        <w:ind w:left="900" w:hanging="180"/>
      </w:pPr>
      <w:rPr>
        <w:b/>
      </w:rPr>
    </w:lvl>
    <w:lvl w:ilvl="1" w:tplc="E02203E8">
      <w:start w:val="1"/>
      <w:numFmt w:val="upperLetter"/>
      <w:lvlText w:val="%2."/>
      <w:lvlJc w:val="left"/>
      <w:pPr>
        <w:tabs>
          <w:tab w:val="num" w:pos="2160"/>
        </w:tabs>
        <w:ind w:left="2160" w:hanging="360"/>
      </w:pPr>
      <w:rPr>
        <w:b/>
      </w:rPr>
    </w:lvl>
    <w:lvl w:ilvl="2" w:tplc="879CE00A">
      <w:start w:val="1"/>
      <w:numFmt w:val="lowerRoman"/>
      <w:lvlText w:val="%3."/>
      <w:lvlJc w:val="right"/>
      <w:pPr>
        <w:tabs>
          <w:tab w:val="num" w:pos="2880"/>
        </w:tabs>
        <w:ind w:left="2880" w:hanging="180"/>
      </w:pPr>
      <w:rPr>
        <w:b/>
      </w:rPr>
    </w:lvl>
    <w:lvl w:ilvl="3" w:tplc="7A64B49E">
      <w:start w:val="1"/>
      <w:numFmt w:val="decimal"/>
      <w:lvlText w:val="%4."/>
      <w:lvlJc w:val="left"/>
      <w:pPr>
        <w:tabs>
          <w:tab w:val="num" w:pos="3600"/>
        </w:tabs>
        <w:ind w:left="3600" w:hanging="360"/>
      </w:pPr>
      <w:rPr>
        <w:rFonts w:ascii="Times New Roman" w:eastAsia="Times New Roman" w:hAnsi="Times New Roman" w:cs="Times New Roman"/>
        <w:b/>
      </w:rPr>
    </w:lvl>
    <w:lvl w:ilvl="4" w:tplc="70A60BFA">
      <w:start w:val="1"/>
      <w:numFmt w:val="lowerLetter"/>
      <w:lvlText w:val="%5."/>
      <w:lvlJc w:val="left"/>
      <w:pPr>
        <w:tabs>
          <w:tab w:val="num" w:pos="4320"/>
        </w:tabs>
        <w:ind w:left="4320" w:hanging="360"/>
      </w:pPr>
      <w:rPr>
        <w:b/>
      </w:rPr>
    </w:lvl>
    <w:lvl w:ilvl="5" w:tplc="DE3AEE4A">
      <w:start w:val="1"/>
      <w:numFmt w:val="lowerRoman"/>
      <w:lvlText w:val="%6."/>
      <w:lvlJc w:val="right"/>
      <w:pPr>
        <w:tabs>
          <w:tab w:val="num" w:pos="5040"/>
        </w:tabs>
        <w:ind w:left="5040" w:hanging="180"/>
      </w:pPr>
      <w:rPr>
        <w:b/>
      </w:rPr>
    </w:lvl>
    <w:lvl w:ilvl="6" w:tplc="6C8CB7C2">
      <w:start w:val="1"/>
      <w:numFmt w:val="decimal"/>
      <w:lvlText w:val="%7."/>
      <w:lvlJc w:val="left"/>
      <w:pPr>
        <w:tabs>
          <w:tab w:val="num" w:pos="5760"/>
        </w:tabs>
        <w:ind w:left="5760" w:hanging="360"/>
      </w:pPr>
      <w:rPr>
        <w:b/>
      </w:r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25"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A8757DB"/>
    <w:multiLevelType w:val="hybridMultilevel"/>
    <w:tmpl w:val="4584670A"/>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7E1420F6"/>
    <w:multiLevelType w:val="hybridMultilevel"/>
    <w:tmpl w:val="403812B2"/>
    <w:lvl w:ilvl="0" w:tplc="BB8450C8">
      <w:start w:val="1"/>
      <w:numFmt w:val="decimal"/>
      <w:lvlText w:val="%1."/>
      <w:lvlJc w:val="left"/>
      <w:pPr>
        <w:tabs>
          <w:tab w:val="num" w:pos="4410"/>
        </w:tabs>
        <w:ind w:left="4410" w:hanging="360"/>
      </w:pPr>
      <w:rPr>
        <w:b/>
      </w:rPr>
    </w:lvl>
    <w:lvl w:ilvl="1" w:tplc="04090019">
      <w:start w:val="1"/>
      <w:numFmt w:val="lowerLetter"/>
      <w:lvlText w:val="%2."/>
      <w:lvlJc w:val="left"/>
      <w:pPr>
        <w:ind w:left="810" w:hanging="360"/>
      </w:pPr>
    </w:lvl>
    <w:lvl w:ilvl="2" w:tplc="0409001B">
      <w:start w:val="1"/>
      <w:numFmt w:val="lowerRoman"/>
      <w:lvlText w:val="%3."/>
      <w:lvlJc w:val="right"/>
      <w:pPr>
        <w:ind w:left="1530" w:hanging="180"/>
      </w:pPr>
    </w:lvl>
    <w:lvl w:ilvl="3" w:tplc="0409000F">
      <w:start w:val="1"/>
      <w:numFmt w:val="decimal"/>
      <w:lvlText w:val="%4."/>
      <w:lvlJc w:val="left"/>
      <w:pPr>
        <w:ind w:left="2250" w:hanging="360"/>
      </w:pPr>
    </w:lvl>
    <w:lvl w:ilvl="4" w:tplc="04090019">
      <w:start w:val="1"/>
      <w:numFmt w:val="lowerLetter"/>
      <w:lvlText w:val="%5."/>
      <w:lvlJc w:val="left"/>
      <w:pPr>
        <w:ind w:left="2970" w:hanging="360"/>
      </w:pPr>
    </w:lvl>
    <w:lvl w:ilvl="5" w:tplc="0409001B">
      <w:start w:val="1"/>
      <w:numFmt w:val="lowerRoman"/>
      <w:lvlText w:val="%6."/>
      <w:lvlJc w:val="right"/>
      <w:pPr>
        <w:ind w:left="3690" w:hanging="180"/>
      </w:pPr>
    </w:lvl>
    <w:lvl w:ilvl="6" w:tplc="0409000F">
      <w:start w:val="1"/>
      <w:numFmt w:val="decimal"/>
      <w:lvlText w:val="%7."/>
      <w:lvlJc w:val="left"/>
      <w:pPr>
        <w:ind w:left="4410" w:hanging="360"/>
      </w:pPr>
    </w:lvl>
    <w:lvl w:ilvl="7" w:tplc="04090019">
      <w:start w:val="1"/>
      <w:numFmt w:val="lowerLetter"/>
      <w:lvlText w:val="%8."/>
      <w:lvlJc w:val="left"/>
      <w:pPr>
        <w:ind w:left="5130" w:hanging="360"/>
      </w:pPr>
    </w:lvl>
    <w:lvl w:ilvl="8" w:tplc="0409001B">
      <w:start w:val="1"/>
      <w:numFmt w:val="lowerRoman"/>
      <w:lvlText w:val="%9."/>
      <w:lvlJc w:val="right"/>
      <w:pPr>
        <w:ind w:left="5850" w:hanging="180"/>
      </w:pPr>
    </w:lvl>
  </w:abstractNum>
  <w:num w:numId="1">
    <w:abstractNumId w:val="9"/>
  </w:num>
  <w:num w:numId="2">
    <w:abstractNumId w:val="26"/>
  </w:num>
  <w:num w:numId="3">
    <w:abstractNumId w:val="21"/>
  </w:num>
  <w:num w:numId="4">
    <w:abstractNumId w:val="17"/>
  </w:num>
  <w:num w:numId="5">
    <w:abstractNumId w:val="20"/>
  </w:num>
  <w:num w:numId="6">
    <w:abstractNumId w:val="7"/>
  </w:num>
  <w:num w:numId="7">
    <w:abstractNumId w:val="3"/>
  </w:num>
  <w:num w:numId="8">
    <w:abstractNumId w:val="2"/>
  </w:num>
  <w:num w:numId="9">
    <w:abstractNumId w:val="1"/>
  </w:num>
  <w:num w:numId="10">
    <w:abstractNumId w:val="4"/>
  </w:num>
  <w:num w:numId="11">
    <w:abstractNumId w:val="22"/>
  </w:num>
  <w:num w:numId="12">
    <w:abstractNumId w:val="25"/>
  </w:num>
  <w:num w:numId="13">
    <w:abstractNumId w:val="19"/>
  </w:num>
  <w:num w:numId="14">
    <w:abstractNumId w:val="0"/>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lvlOverride w:ilvl="2"/>
    <w:lvlOverride w:ilvl="3"/>
    <w:lvlOverride w:ilvl="4"/>
    <w:lvlOverride w:ilvl="5"/>
    <w:lvlOverride w:ilvl="6"/>
    <w:lvlOverride w:ilvl="7"/>
    <w:lvlOverride w:ilvl="8"/>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3"/>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2"/>
  </w:compat>
  <w:rsids>
    <w:rsidRoot w:val="00A53F98"/>
    <w:rsid w:val="000079CE"/>
    <w:rsid w:val="00024CB8"/>
    <w:rsid w:val="00033437"/>
    <w:rsid w:val="00081CB6"/>
    <w:rsid w:val="000A1C6E"/>
    <w:rsid w:val="000C4FDC"/>
    <w:rsid w:val="000E6F53"/>
    <w:rsid w:val="000F388C"/>
    <w:rsid w:val="00185227"/>
    <w:rsid w:val="001B761C"/>
    <w:rsid w:val="001F7343"/>
    <w:rsid w:val="002067D3"/>
    <w:rsid w:val="00227074"/>
    <w:rsid w:val="00244EED"/>
    <w:rsid w:val="00252430"/>
    <w:rsid w:val="00272B2E"/>
    <w:rsid w:val="002A74D3"/>
    <w:rsid w:val="002D0F36"/>
    <w:rsid w:val="002F4EE2"/>
    <w:rsid w:val="00312A79"/>
    <w:rsid w:val="003233B4"/>
    <w:rsid w:val="00327683"/>
    <w:rsid w:val="00331370"/>
    <w:rsid w:val="00361935"/>
    <w:rsid w:val="00370467"/>
    <w:rsid w:val="003804B3"/>
    <w:rsid w:val="00393EAF"/>
    <w:rsid w:val="003958F5"/>
    <w:rsid w:val="003C4235"/>
    <w:rsid w:val="003E708D"/>
    <w:rsid w:val="003E7BF7"/>
    <w:rsid w:val="003F0E55"/>
    <w:rsid w:val="004026DD"/>
    <w:rsid w:val="0041308D"/>
    <w:rsid w:val="004762E3"/>
    <w:rsid w:val="00486A8A"/>
    <w:rsid w:val="004B17D5"/>
    <w:rsid w:val="004C7FAF"/>
    <w:rsid w:val="004D364A"/>
    <w:rsid w:val="004F7F6A"/>
    <w:rsid w:val="00500B36"/>
    <w:rsid w:val="0053536D"/>
    <w:rsid w:val="00542CC3"/>
    <w:rsid w:val="005457B9"/>
    <w:rsid w:val="005646CF"/>
    <w:rsid w:val="00582851"/>
    <w:rsid w:val="00593132"/>
    <w:rsid w:val="005A0572"/>
    <w:rsid w:val="005A494C"/>
    <w:rsid w:val="005C1134"/>
    <w:rsid w:val="005D7F6E"/>
    <w:rsid w:val="00616A17"/>
    <w:rsid w:val="006315FC"/>
    <w:rsid w:val="006537C0"/>
    <w:rsid w:val="00661127"/>
    <w:rsid w:val="0067627F"/>
    <w:rsid w:val="006A07F9"/>
    <w:rsid w:val="006D1107"/>
    <w:rsid w:val="006E1D22"/>
    <w:rsid w:val="006E2FC3"/>
    <w:rsid w:val="006F5010"/>
    <w:rsid w:val="0072507A"/>
    <w:rsid w:val="007557A1"/>
    <w:rsid w:val="00761723"/>
    <w:rsid w:val="007B2823"/>
    <w:rsid w:val="007D4DE5"/>
    <w:rsid w:val="00811EC9"/>
    <w:rsid w:val="00852986"/>
    <w:rsid w:val="00870008"/>
    <w:rsid w:val="00876836"/>
    <w:rsid w:val="008978D0"/>
    <w:rsid w:val="008B339D"/>
    <w:rsid w:val="008C4617"/>
    <w:rsid w:val="008D029E"/>
    <w:rsid w:val="008E46E0"/>
    <w:rsid w:val="008F48C2"/>
    <w:rsid w:val="009433E9"/>
    <w:rsid w:val="009542A2"/>
    <w:rsid w:val="00956287"/>
    <w:rsid w:val="00963D40"/>
    <w:rsid w:val="00974AA9"/>
    <w:rsid w:val="00982CCD"/>
    <w:rsid w:val="009A40A6"/>
    <w:rsid w:val="009B2FE8"/>
    <w:rsid w:val="009B4AEE"/>
    <w:rsid w:val="009E1678"/>
    <w:rsid w:val="00A04B2B"/>
    <w:rsid w:val="00A059F3"/>
    <w:rsid w:val="00A1465F"/>
    <w:rsid w:val="00A24D1A"/>
    <w:rsid w:val="00A44E55"/>
    <w:rsid w:val="00A460D7"/>
    <w:rsid w:val="00A53F98"/>
    <w:rsid w:val="00A84C45"/>
    <w:rsid w:val="00AB2C5E"/>
    <w:rsid w:val="00AB42AC"/>
    <w:rsid w:val="00AD33E9"/>
    <w:rsid w:val="00AD5452"/>
    <w:rsid w:val="00AD5E2E"/>
    <w:rsid w:val="00AF311C"/>
    <w:rsid w:val="00AF4F8B"/>
    <w:rsid w:val="00B164AA"/>
    <w:rsid w:val="00B31FED"/>
    <w:rsid w:val="00B36615"/>
    <w:rsid w:val="00B42E08"/>
    <w:rsid w:val="00B73564"/>
    <w:rsid w:val="00BB0C36"/>
    <w:rsid w:val="00C0047D"/>
    <w:rsid w:val="00C048E3"/>
    <w:rsid w:val="00C22950"/>
    <w:rsid w:val="00C55F1A"/>
    <w:rsid w:val="00C6457F"/>
    <w:rsid w:val="00C729E1"/>
    <w:rsid w:val="00C8654C"/>
    <w:rsid w:val="00CA4C8C"/>
    <w:rsid w:val="00CB2339"/>
    <w:rsid w:val="00CD1179"/>
    <w:rsid w:val="00CE04D1"/>
    <w:rsid w:val="00CF39F3"/>
    <w:rsid w:val="00CF5F08"/>
    <w:rsid w:val="00D05518"/>
    <w:rsid w:val="00D33536"/>
    <w:rsid w:val="00D37AF2"/>
    <w:rsid w:val="00D46302"/>
    <w:rsid w:val="00D667AA"/>
    <w:rsid w:val="00D74A99"/>
    <w:rsid w:val="00D8701F"/>
    <w:rsid w:val="00DA246F"/>
    <w:rsid w:val="00DB7DD3"/>
    <w:rsid w:val="00DD5B04"/>
    <w:rsid w:val="00E352E1"/>
    <w:rsid w:val="00E52712"/>
    <w:rsid w:val="00E74418"/>
    <w:rsid w:val="00EC67A7"/>
    <w:rsid w:val="00EC6AC2"/>
    <w:rsid w:val="00F4373D"/>
    <w:rsid w:val="00F54DB9"/>
    <w:rsid w:val="00F7153D"/>
    <w:rsid w:val="00F74B8D"/>
    <w:rsid w:val="00F77A8F"/>
    <w:rsid w:val="00F84BDE"/>
    <w:rsid w:val="00FB2B87"/>
    <w:rsid w:val="00FE64DE"/>
    <w:rsid w:val="00FF13B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5:docId w15:val="{AB32A8F6-BA3C-4565-B9DB-12E0F141C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B8D"/>
    <w:pPr>
      <w:contextualSpacing/>
    </w:pPr>
    <w:rPr>
      <w:sz w:val="24"/>
      <w:szCs w:val="24"/>
    </w:rPr>
  </w:style>
  <w:style w:type="paragraph" w:styleId="Heading1">
    <w:name w:val="heading 1"/>
    <w:basedOn w:val="Normal"/>
    <w:next w:val="Normal"/>
    <w:link w:val="Heading1Char"/>
    <w:qFormat/>
    <w:rsid w:val="00F74B8D"/>
    <w:pPr>
      <w:keepNext/>
      <w:keepLines/>
      <w:spacing w:after="24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F74B8D"/>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F74B8D"/>
    <w:pPr>
      <w:keepNext/>
      <w:keepLines/>
      <w:spacing w:before="40" w:after="120"/>
      <w:outlineLvl w:val="2"/>
    </w:pPr>
    <w:rPr>
      <w:rFonts w:eastAsiaTheme="majorEastAsia"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74B8D"/>
    <w:pPr>
      <w:tabs>
        <w:tab w:val="center" w:pos="4320"/>
        <w:tab w:val="right" w:pos="8640"/>
      </w:tabs>
    </w:pPr>
  </w:style>
  <w:style w:type="character" w:styleId="PageNumber">
    <w:name w:val="page number"/>
    <w:basedOn w:val="DefaultParagraphFont"/>
    <w:rsid w:val="00F74B8D"/>
  </w:style>
  <w:style w:type="paragraph" w:styleId="ListParagraph">
    <w:name w:val="List Paragraph"/>
    <w:basedOn w:val="Normal"/>
    <w:uiPriority w:val="34"/>
    <w:qFormat/>
    <w:rsid w:val="00F74B8D"/>
    <w:rPr>
      <w:rFonts w:eastAsia="Calibri"/>
      <w:szCs w:val="22"/>
    </w:rPr>
  </w:style>
  <w:style w:type="character" w:styleId="Hyperlink">
    <w:name w:val="Hyperlink"/>
    <w:uiPriority w:val="99"/>
    <w:unhideWhenUsed/>
    <w:rsid w:val="00F74B8D"/>
    <w:rPr>
      <w:color w:val="0000FF"/>
      <w:u w:val="single"/>
    </w:rPr>
  </w:style>
  <w:style w:type="character" w:customStyle="1" w:styleId="apple-converted-space">
    <w:name w:val="apple-converted-space"/>
    <w:basedOn w:val="DefaultParagraphFont"/>
    <w:rsid w:val="00F74B8D"/>
  </w:style>
  <w:style w:type="paragraph" w:customStyle="1" w:styleId="NumberedList">
    <w:name w:val="Numbered List"/>
    <w:basedOn w:val="Normal"/>
    <w:uiPriority w:val="99"/>
    <w:qFormat/>
    <w:rsid w:val="00F74B8D"/>
    <w:pPr>
      <w:numPr>
        <w:numId w:val="11"/>
      </w:numPr>
      <w:spacing w:before="120"/>
    </w:pPr>
    <w:rPr>
      <w:rFonts w:eastAsia="Calibri"/>
      <w:szCs w:val="22"/>
    </w:rPr>
  </w:style>
  <w:style w:type="paragraph" w:customStyle="1" w:styleId="ReferenceText">
    <w:name w:val="Reference Text"/>
    <w:basedOn w:val="Normal"/>
    <w:uiPriority w:val="99"/>
    <w:qFormat/>
    <w:rsid w:val="00F74B8D"/>
    <w:pPr>
      <w:spacing w:before="120"/>
      <w:ind w:left="720" w:hanging="720"/>
    </w:pPr>
    <w:rPr>
      <w:rFonts w:eastAsiaTheme="minorHAnsi" w:cstheme="minorBidi"/>
      <w:szCs w:val="22"/>
    </w:rPr>
  </w:style>
  <w:style w:type="paragraph" w:styleId="Footer">
    <w:name w:val="footer"/>
    <w:basedOn w:val="Normal"/>
    <w:link w:val="FooterChar"/>
    <w:rsid w:val="00F74B8D"/>
    <w:pPr>
      <w:tabs>
        <w:tab w:val="center" w:pos="4680"/>
        <w:tab w:val="right" w:pos="9360"/>
      </w:tabs>
    </w:pPr>
  </w:style>
  <w:style w:type="character" w:customStyle="1" w:styleId="FooterChar">
    <w:name w:val="Footer Char"/>
    <w:basedOn w:val="DefaultParagraphFont"/>
    <w:link w:val="Footer"/>
    <w:rsid w:val="00F74B8D"/>
    <w:rPr>
      <w:sz w:val="24"/>
      <w:szCs w:val="24"/>
    </w:rPr>
  </w:style>
  <w:style w:type="paragraph" w:styleId="Title">
    <w:name w:val="Title"/>
    <w:basedOn w:val="Normal"/>
    <w:next w:val="Normal"/>
    <w:link w:val="TitleChar"/>
    <w:qFormat/>
    <w:rsid w:val="00F74B8D"/>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F74B8D"/>
    <w:rPr>
      <w:rFonts w:eastAsiaTheme="majorEastAsia" w:cstheme="majorBidi"/>
      <w:color w:val="1F4E79" w:themeColor="accent1" w:themeShade="80"/>
      <w:spacing w:val="5"/>
      <w:kern w:val="28"/>
      <w:sz w:val="52"/>
      <w:szCs w:val="52"/>
    </w:rPr>
  </w:style>
  <w:style w:type="character" w:customStyle="1" w:styleId="Heading1Char">
    <w:name w:val="Heading 1 Char"/>
    <w:basedOn w:val="DefaultParagraphFont"/>
    <w:link w:val="Heading1"/>
    <w:rsid w:val="00F74B8D"/>
    <w:rPr>
      <w:rFonts w:eastAsiaTheme="majorEastAsia" w:cstheme="majorBidi"/>
      <w:b/>
      <w:bCs/>
      <w:color w:val="2E74B5" w:themeColor="accent1" w:themeShade="BF"/>
      <w:sz w:val="28"/>
      <w:szCs w:val="28"/>
    </w:rPr>
  </w:style>
  <w:style w:type="paragraph" w:styleId="BalloonText">
    <w:name w:val="Balloon Text"/>
    <w:basedOn w:val="Normal"/>
    <w:link w:val="BalloonTextChar"/>
    <w:rsid w:val="00F74B8D"/>
    <w:rPr>
      <w:rFonts w:ascii="Tahoma" w:hAnsi="Tahoma" w:cs="Tahoma"/>
      <w:sz w:val="16"/>
      <w:szCs w:val="16"/>
    </w:rPr>
  </w:style>
  <w:style w:type="character" w:customStyle="1" w:styleId="BalloonTextChar">
    <w:name w:val="Balloon Text Char"/>
    <w:basedOn w:val="DefaultParagraphFont"/>
    <w:link w:val="BalloonText"/>
    <w:rsid w:val="00F74B8D"/>
    <w:rPr>
      <w:rFonts w:ascii="Tahoma" w:hAnsi="Tahoma" w:cs="Tahoma"/>
      <w:sz w:val="16"/>
      <w:szCs w:val="16"/>
    </w:rPr>
  </w:style>
  <w:style w:type="character" w:customStyle="1" w:styleId="Heading2Char">
    <w:name w:val="Heading 2 Char"/>
    <w:link w:val="Heading2"/>
    <w:rsid w:val="00F74B8D"/>
    <w:rPr>
      <w:b/>
      <w:bCs/>
      <w:color w:val="5B9BD5"/>
      <w:sz w:val="26"/>
      <w:szCs w:val="26"/>
    </w:rPr>
  </w:style>
  <w:style w:type="paragraph" w:customStyle="1" w:styleId="BulletedList">
    <w:name w:val="Bulleted List"/>
    <w:basedOn w:val="Normal"/>
    <w:qFormat/>
    <w:rsid w:val="00F74B8D"/>
    <w:pPr>
      <w:numPr>
        <w:numId w:val="12"/>
      </w:numPr>
    </w:pPr>
  </w:style>
  <w:style w:type="paragraph" w:customStyle="1" w:styleId="Default">
    <w:name w:val="Default"/>
    <w:rsid w:val="002F4EE2"/>
    <w:pPr>
      <w:autoSpaceDE w:val="0"/>
      <w:autoSpaceDN w:val="0"/>
      <w:adjustRightInd w:val="0"/>
    </w:pPr>
    <w:rPr>
      <w:rFonts w:ascii="Berthold Akzidenz Grotesk" w:eastAsiaTheme="minorHAnsi" w:hAnsi="Berthold Akzidenz Grotesk" w:cs="Berthold Akzidenz Grotesk"/>
      <w:color w:val="000000"/>
      <w:sz w:val="24"/>
      <w:szCs w:val="24"/>
    </w:rPr>
  </w:style>
  <w:style w:type="character" w:customStyle="1" w:styleId="A101">
    <w:name w:val="A10+1"/>
    <w:uiPriority w:val="99"/>
    <w:rsid w:val="002F4EE2"/>
    <w:rPr>
      <w:rFonts w:cs="Berthold Akzidenz Grotesk"/>
      <w:b/>
      <w:bCs/>
      <w:color w:val="211D1E"/>
      <w:sz w:val="18"/>
      <w:szCs w:val="18"/>
      <w:u w:val="single"/>
    </w:rPr>
  </w:style>
  <w:style w:type="paragraph" w:customStyle="1" w:styleId="a">
    <w:name w:val="_"/>
    <w:basedOn w:val="Normal"/>
    <w:rsid w:val="000C4FDC"/>
    <w:pPr>
      <w:widowControl w:val="0"/>
      <w:snapToGrid w:val="0"/>
      <w:ind w:left="720" w:hanging="720"/>
    </w:pPr>
    <w:rPr>
      <w:rFonts w:ascii="Lucida Sans Typewriter" w:hAnsi="Lucida Sans Typewriter"/>
      <w:szCs w:val="20"/>
    </w:rPr>
  </w:style>
  <w:style w:type="paragraph" w:customStyle="1" w:styleId="OpeningParagraph">
    <w:name w:val="Opening Paragraph"/>
    <w:basedOn w:val="Normal"/>
    <w:link w:val="OpeningParagraphChar"/>
    <w:uiPriority w:val="99"/>
    <w:rsid w:val="000C4FDC"/>
    <w:pPr>
      <w:widowControl w:val="0"/>
      <w:suppressAutoHyphens/>
      <w:spacing w:before="480" w:line="360" w:lineRule="auto"/>
      <w:jc w:val="both"/>
    </w:pPr>
    <w:rPr>
      <w:szCs w:val="20"/>
    </w:rPr>
  </w:style>
  <w:style w:type="character" w:customStyle="1" w:styleId="OpeningParagraphChar">
    <w:name w:val="Opening Paragraph Char"/>
    <w:link w:val="OpeningParagraph"/>
    <w:uiPriority w:val="99"/>
    <w:locked/>
    <w:rsid w:val="00CE04D1"/>
    <w:rPr>
      <w:sz w:val="24"/>
    </w:rPr>
  </w:style>
  <w:style w:type="character" w:customStyle="1" w:styleId="HeaderChar">
    <w:name w:val="Header Char"/>
    <w:basedOn w:val="DefaultParagraphFont"/>
    <w:link w:val="Header"/>
    <w:rsid w:val="00DD5B04"/>
    <w:rPr>
      <w:sz w:val="24"/>
      <w:szCs w:val="24"/>
    </w:rPr>
  </w:style>
  <w:style w:type="character" w:customStyle="1" w:styleId="Heading3Char">
    <w:name w:val="Heading 3 Char"/>
    <w:basedOn w:val="DefaultParagraphFont"/>
    <w:link w:val="Heading3"/>
    <w:uiPriority w:val="9"/>
    <w:rsid w:val="00F74B8D"/>
    <w:rPr>
      <w:rFonts w:eastAsiaTheme="majorEastAsia" w:cstheme="majorBidi"/>
      <w:color w:val="1F4E79" w:themeColor="accent1" w:themeShade="8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93796">
      <w:bodyDiv w:val="1"/>
      <w:marLeft w:val="0"/>
      <w:marRight w:val="0"/>
      <w:marTop w:val="0"/>
      <w:marBottom w:val="0"/>
      <w:divBdr>
        <w:top w:val="none" w:sz="0" w:space="0" w:color="auto"/>
        <w:left w:val="none" w:sz="0" w:space="0" w:color="auto"/>
        <w:bottom w:val="none" w:sz="0" w:space="0" w:color="auto"/>
        <w:right w:val="none" w:sz="0" w:space="0" w:color="auto"/>
      </w:divBdr>
    </w:div>
    <w:div w:id="921377006">
      <w:bodyDiv w:val="1"/>
      <w:marLeft w:val="0"/>
      <w:marRight w:val="0"/>
      <w:marTop w:val="0"/>
      <w:marBottom w:val="0"/>
      <w:divBdr>
        <w:top w:val="none" w:sz="0" w:space="0" w:color="auto"/>
        <w:left w:val="none" w:sz="0" w:space="0" w:color="auto"/>
        <w:bottom w:val="none" w:sz="0" w:space="0" w:color="auto"/>
        <w:right w:val="none" w:sz="0" w:space="0" w:color="auto"/>
      </w:divBdr>
    </w:div>
    <w:div w:id="1170759290">
      <w:bodyDiv w:val="1"/>
      <w:marLeft w:val="0"/>
      <w:marRight w:val="0"/>
      <w:marTop w:val="0"/>
      <w:marBottom w:val="0"/>
      <w:divBdr>
        <w:top w:val="none" w:sz="0" w:space="0" w:color="auto"/>
        <w:left w:val="none" w:sz="0" w:space="0" w:color="auto"/>
        <w:bottom w:val="none" w:sz="0" w:space="0" w:color="auto"/>
        <w:right w:val="none" w:sz="0" w:space="0" w:color="auto"/>
      </w:divBdr>
    </w:div>
    <w:div w:id="1223560585">
      <w:bodyDiv w:val="1"/>
      <w:marLeft w:val="0"/>
      <w:marRight w:val="0"/>
      <w:marTop w:val="0"/>
      <w:marBottom w:val="0"/>
      <w:divBdr>
        <w:top w:val="none" w:sz="0" w:space="0" w:color="auto"/>
        <w:left w:val="none" w:sz="0" w:space="0" w:color="auto"/>
        <w:bottom w:val="none" w:sz="0" w:space="0" w:color="auto"/>
        <w:right w:val="none" w:sz="0" w:space="0" w:color="auto"/>
      </w:divBdr>
    </w:div>
    <w:div w:id="1827092694">
      <w:bodyDiv w:val="1"/>
      <w:marLeft w:val="0"/>
      <w:marRight w:val="0"/>
      <w:marTop w:val="0"/>
      <w:marBottom w:val="0"/>
      <w:divBdr>
        <w:top w:val="none" w:sz="0" w:space="0" w:color="auto"/>
        <w:left w:val="none" w:sz="0" w:space="0" w:color="auto"/>
        <w:bottom w:val="none" w:sz="0" w:space="0" w:color="auto"/>
        <w:right w:val="none" w:sz="0" w:space="0" w:color="auto"/>
      </w:divBdr>
    </w:div>
    <w:div w:id="2064910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256249-CA39-471E-952C-C5AF04DB7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63</TotalTime>
  <Pages>13</Pages>
  <Words>2594</Words>
  <Characters>14789</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17349</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Carabes, Alan</dc:creator>
  <cp:lastModifiedBy>Claire Harper</cp:lastModifiedBy>
  <cp:revision>32</cp:revision>
  <dcterms:created xsi:type="dcterms:W3CDTF">2017-04-11T21:12:00Z</dcterms:created>
  <dcterms:modified xsi:type="dcterms:W3CDTF">2017-06-29T12:25:00Z</dcterms:modified>
</cp:coreProperties>
</file>